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3A7BB" w14:textId="77777777" w:rsidR="00066503" w:rsidRDefault="00066503" w:rsidP="00066503">
      <w:pPr>
        <w:pStyle w:val="Heading2"/>
      </w:pPr>
      <w:r>
        <w:t>AC v3</w:t>
      </w:r>
    </w:p>
    <w:p w14:paraId="0CD66948" w14:textId="77777777" w:rsidR="00066503" w:rsidRDefault="00066503" w:rsidP="00066503">
      <w:pPr>
        <w:pStyle w:val="Heading3"/>
      </w:pPr>
      <w:r>
        <w:lastRenderedPageBreak/>
        <w:t>Framework</w:t>
      </w:r>
    </w:p>
    <w:p w14:paraId="1891B96A" w14:textId="77777777" w:rsidR="00066503" w:rsidRDefault="00066503" w:rsidP="00066503">
      <w:pPr>
        <w:pStyle w:val="Heading4"/>
      </w:pPr>
      <w:r>
        <w:t>The standard is consistency with agonistic democracy.</w:t>
      </w:r>
    </w:p>
    <w:p w14:paraId="2982E234" w14:textId="77777777" w:rsidR="00066503" w:rsidRPr="00095FDC" w:rsidRDefault="00066503" w:rsidP="00066503">
      <w:pPr>
        <w:keepNext/>
        <w:keepLines/>
        <w:spacing w:before="40" w:after="0"/>
        <w:outlineLvl w:val="3"/>
        <w:rPr>
          <w:rFonts w:eastAsiaTheme="majorEastAsia" w:cstheme="majorBidi"/>
          <w:b/>
          <w:bCs/>
          <w:sz w:val="26"/>
          <w:szCs w:val="26"/>
        </w:rPr>
      </w:pPr>
      <w:r>
        <w:rPr>
          <w:rFonts w:eastAsiaTheme="majorEastAsia" w:cstheme="majorBidi"/>
          <w:b/>
          <w:bCs/>
          <w:sz w:val="26"/>
          <w:szCs w:val="26"/>
        </w:rPr>
        <w:t xml:space="preserve">1] </w:t>
      </w:r>
      <w:r w:rsidRPr="00095FDC">
        <w:rPr>
          <w:rFonts w:eastAsiaTheme="majorEastAsia" w:cstheme="majorBidi"/>
          <w:b/>
          <w:bCs/>
          <w:sz w:val="26"/>
          <w:szCs w:val="26"/>
        </w:rPr>
        <w:t>Ethical deduction fails and political questions are undecidable – individuals instead construct systems of meaning and value from their own perspective.</w:t>
      </w:r>
    </w:p>
    <w:p w14:paraId="1D2CB328" w14:textId="77777777" w:rsidR="00066503" w:rsidRPr="00095FDC" w:rsidRDefault="00066503" w:rsidP="00066503">
      <w:pPr>
        <w:rPr>
          <w:rFonts w:cs="Times New Roman"/>
          <w:sz w:val="16"/>
        </w:rPr>
      </w:pPr>
      <w:r w:rsidRPr="00095FDC">
        <w:rPr>
          <w:rFonts w:cs="Times New Roman"/>
          <w:sz w:val="16"/>
        </w:rPr>
        <w:t>* I feel like this is better than Kripke – the obvious response to that is “we’ve socially decided that the sequence means add 2 and would agree, so deliberative consensus is possible” but I’m open to replacing it.</w:t>
      </w:r>
    </w:p>
    <w:p w14:paraId="56E1C196" w14:textId="77777777" w:rsidR="00066503" w:rsidRPr="00095FDC" w:rsidRDefault="00066503" w:rsidP="00066503">
      <w:pPr>
        <w:rPr>
          <w:rFonts w:cs="Times New Roman"/>
          <w:sz w:val="16"/>
        </w:rPr>
      </w:pPr>
      <w:r w:rsidRPr="00095FDC">
        <w:rPr>
          <w:rFonts w:cs="Times New Roman"/>
          <w:sz w:val="16"/>
        </w:rPr>
        <w:t>* The worry is that it’s too radical – it might be the case that argument can’t solve on this view, but that’s also probably true of Kripke, and idk if it would concern Mouffe</w:t>
      </w:r>
    </w:p>
    <w:p w14:paraId="2DCC7498" w14:textId="77777777" w:rsidR="00066503" w:rsidRPr="00095FDC" w:rsidRDefault="00066503" w:rsidP="00066503">
      <w:pPr>
        <w:rPr>
          <w:rFonts w:cs="Times New Roman"/>
          <w:sz w:val="16"/>
        </w:rPr>
      </w:pPr>
      <w:r w:rsidRPr="00095FDC">
        <w:rPr>
          <w:rFonts w:cs="Times New Roman"/>
          <w:b/>
          <w:sz w:val="26"/>
        </w:rPr>
        <w:t>Parrish</w:t>
      </w:r>
      <w:r w:rsidRPr="00095FDC">
        <w:rPr>
          <w:rFonts w:cs="Times New Roman"/>
          <w:sz w:val="16"/>
        </w:rPr>
        <w:t>, Rick. "Derrida's economy of violence in Hobbes' social contract." Theory &amp; Event 7.4 (2005).</w:t>
      </w:r>
    </w:p>
    <w:p w14:paraId="17A1A5F7" w14:textId="77777777" w:rsidR="00066503" w:rsidRPr="00095FDC" w:rsidRDefault="00066503" w:rsidP="00066503">
      <w:pPr>
        <w:rPr>
          <w:rFonts w:cs="Times New Roman"/>
          <w:sz w:val="16"/>
        </w:rPr>
      </w:pPr>
      <w:r w:rsidRPr="00095FDC">
        <w:rPr>
          <w:rFonts w:cs="Times New Roman"/>
          <w:sz w:val="16"/>
        </w:rPr>
        <w:t>The point, as Richard Beardsworth (one of Derrida’s most noteworthy commentators) explains, is that “</w:t>
      </w:r>
      <w:r w:rsidRPr="00095FDC">
        <w:rPr>
          <w:rFonts w:cs="Times New Roman"/>
          <w:b/>
          <w:sz w:val="22"/>
          <w:u w:val="single"/>
        </w:rPr>
        <w:t>a decision is always needed because there is no natural status to language, and</w:t>
      </w:r>
      <w:r w:rsidRPr="00095FDC">
        <w:rPr>
          <w:rFonts w:cs="Times New Roman"/>
          <w:sz w:val="16"/>
        </w:rPr>
        <w:t xml:space="preserve"> that </w:t>
      </w:r>
      <w:r w:rsidRPr="00095FDC">
        <w:rPr>
          <w:rFonts w:cs="Times New Roman"/>
          <w:b/>
          <w:sz w:val="22"/>
          <w:u w:val="single"/>
        </w:rPr>
        <w:t>given this irreducibility</w:t>
      </w:r>
      <w:r w:rsidRPr="00095FDC">
        <w:rPr>
          <w:rFonts w:cs="Times New Roman"/>
          <w:sz w:val="16"/>
        </w:rPr>
        <w:t xml:space="preserve"> of a decision, </w:t>
      </w:r>
      <w:r w:rsidRPr="00095FDC">
        <w:rPr>
          <w:rFonts w:cs="Times New Roman"/>
          <w:b/>
          <w:sz w:val="22"/>
          <w:u w:val="single"/>
        </w:rPr>
        <w:t>there are different</w:t>
      </w:r>
      <w:r w:rsidRPr="00095FDC">
        <w:rPr>
          <w:rFonts w:cs="Times New Roman"/>
          <w:sz w:val="16"/>
        </w:rPr>
        <w:t xml:space="preserve"> kinds of</w:t>
      </w:r>
      <w:r w:rsidRPr="00095FDC">
        <w:rPr>
          <w:rFonts w:cs="Times New Roman"/>
          <w:b/>
          <w:sz w:val="22"/>
          <w:u w:val="single"/>
        </w:rPr>
        <w:t xml:space="preserve"> decisions </w:t>
      </w:r>
      <w:r w:rsidRPr="00095FDC">
        <w:rPr>
          <w:rFonts w:cs="Times New Roman"/>
          <w:sz w:val="16"/>
        </w:rPr>
        <w:t xml:space="preserve">—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 </w:t>
      </w:r>
      <w:r w:rsidRPr="00095FDC">
        <w:rPr>
          <w:rFonts w:cs="Times New Roman"/>
          <w:b/>
          <w:sz w:val="22"/>
          <w:u w:val="single"/>
        </w:rPr>
        <w:t>a person</w:t>
      </w:r>
      <w:r w:rsidRPr="00095FDC">
        <w:rPr>
          <w:rFonts w:cs="Times New Roman"/>
          <w:sz w:val="16"/>
        </w:rPr>
        <w:t xml:space="preserve"> “</w:t>
      </w:r>
      <w:r w:rsidRPr="00095FDC">
        <w:rPr>
          <w:rFonts w:cs="Times New Roman"/>
          <w:b/>
          <w:sz w:val="22"/>
          <w:u w:val="single"/>
        </w:rPr>
        <w:t>is always</w:t>
      </w:r>
      <w:r w:rsidRPr="00095FDC">
        <w:rPr>
          <w:rFonts w:cs="Times New Roman"/>
          <w:sz w:val="16"/>
        </w:rPr>
        <w:t xml:space="preserve"> . . . a legislator and policeman,”23 a</w:t>
      </w:r>
      <w:r w:rsidRPr="00095FDC">
        <w:rPr>
          <w:rFonts w:cs="Times New Roman"/>
          <w:b/>
          <w:sz w:val="22"/>
          <w:u w:val="single"/>
        </w:rPr>
        <w:t xml:space="preserve"> creator and subsequent enforcer of its creations of meaning and value. </w:t>
      </w:r>
      <w:r w:rsidRPr="00095FDC">
        <w:rPr>
          <w:rFonts w:cs="Times New Roman"/>
          <w:sz w:val="16"/>
        </w:rPr>
        <w:t>So for Derrida, any discursive positioning is the outcome of an ordeal of the undecidable that is itself necessary because there is no objective, transparently discoverable truth. 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value, and proceed from there. 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00095FDC">
        <w:rPr>
          <w:rFonts w:cs="Times New Roman"/>
          <w:b/>
          <w:sz w:val="22"/>
          <w:u w:val="single"/>
        </w:rPr>
        <w:t>connections between names and objects are not natural</w:t>
      </w:r>
      <w:r w:rsidRPr="00095FDC">
        <w:rPr>
          <w:rFonts w:cs="Times New Roman"/>
          <w:sz w:val="16"/>
        </w:rPr>
        <w:t xml:space="preserve">.”26 </w:t>
      </w:r>
      <w:r w:rsidRPr="00095FDC">
        <w:rPr>
          <w:rFonts w:cs="Times New Roman"/>
          <w:b/>
          <w:sz w:val="22"/>
          <w:u w:val="single"/>
        </w:rPr>
        <w:t>They are artificially constructed by persons, based on individual</w:t>
      </w:r>
      <w:r w:rsidRPr="00095FDC">
        <w:rPr>
          <w:rFonts w:cs="Times New Roman"/>
          <w:sz w:val="16"/>
        </w:rPr>
        <w:t xml:space="preserve"> psychologies and </w:t>
      </w:r>
      <w:r w:rsidRPr="00095FDC">
        <w:rPr>
          <w:rFonts w:cs="Times New Roman"/>
          <w:b/>
          <w:sz w:val="22"/>
          <w:u w:val="single"/>
        </w:rPr>
        <w:t>desires</w:t>
      </w:r>
      <w:r w:rsidRPr="00095FDC">
        <w:rPr>
          <w:rFonts w:cs="Times New Roman"/>
          <w:sz w:val="16"/>
        </w:rPr>
        <w:t xml:space="preserve">. 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themselves.”27 Since “there are no authentical doctrines concerning right and wrong, good and evil,”28 </w:t>
      </w:r>
      <w:r w:rsidRPr="00095FDC">
        <w:rPr>
          <w:rFonts w:cs="Times New Roman"/>
          <w:b/>
          <w:sz w:val="22"/>
          <w:u w:val="single"/>
        </w:rPr>
        <w:t>these labels are</w:t>
      </w:r>
      <w:r w:rsidRPr="00095FDC">
        <w:rPr>
          <w:rFonts w:cs="Times New Roman"/>
          <w:sz w:val="16"/>
        </w:rPr>
        <w:t xml:space="preserve"> placed upon things by humans in</w:t>
      </w:r>
      <w:r w:rsidRPr="00095FDC">
        <w:rPr>
          <w:rFonts w:cs="Times New Roman"/>
          <w:b/>
          <w:sz w:val="22"/>
          <w:u w:val="single"/>
        </w:rPr>
        <w:t xml:space="preserve"> acts of creation rather than discovered as extrinsic facts.</w:t>
      </w:r>
    </w:p>
    <w:p w14:paraId="2F68B7CB" w14:textId="77777777" w:rsidR="00066503" w:rsidRPr="00095FDC" w:rsidRDefault="00066503" w:rsidP="00066503">
      <w:pPr>
        <w:keepNext/>
        <w:keepLines/>
        <w:spacing w:before="40" w:after="0"/>
        <w:outlineLvl w:val="3"/>
        <w:rPr>
          <w:rFonts w:eastAsiaTheme="majorEastAsia" w:cstheme="majorBidi"/>
          <w:b/>
          <w:bCs/>
          <w:sz w:val="26"/>
          <w:szCs w:val="26"/>
        </w:rPr>
      </w:pPr>
      <w:r w:rsidRPr="00095FDC">
        <w:rPr>
          <w:rFonts w:eastAsiaTheme="majorEastAsia" w:cstheme="majorBidi"/>
          <w:b/>
          <w:bCs/>
          <w:sz w:val="26"/>
          <w:szCs w:val="26"/>
        </w:rPr>
        <w:t>But, the resolution is a question of politics – the ultimate end of politics is enabling individuals to live together in a society. This contradiction dooms theories of deliberative democracy but doesn’t destroy the possibility of democratic politics altogether: the solution is agonism.</w:t>
      </w:r>
    </w:p>
    <w:p w14:paraId="5F5FB006" w14:textId="77777777" w:rsidR="00066503" w:rsidRPr="00095FDC" w:rsidRDefault="00066503" w:rsidP="00066503">
      <w:pPr>
        <w:rPr>
          <w:rFonts w:cs="Times New Roman"/>
          <w:sz w:val="16"/>
        </w:rPr>
      </w:pPr>
      <w:r w:rsidRPr="00095FDC">
        <w:rPr>
          <w:rFonts w:cs="Times New Roman"/>
          <w:sz w:val="16"/>
        </w:rPr>
        <w:t xml:space="preserve">Chantal </w:t>
      </w:r>
      <w:r w:rsidRPr="00095FDC">
        <w:rPr>
          <w:rFonts w:cs="Times New Roman"/>
          <w:b/>
          <w:sz w:val="26"/>
        </w:rPr>
        <w:t>Mouffe 10</w:t>
      </w:r>
      <w:r w:rsidRPr="00095FDC">
        <w:rPr>
          <w:rFonts w:cs="Times New Roman"/>
          <w:sz w:val="16"/>
        </w:rPr>
        <w:t xml:space="preserve">,  political theorist, 7-25-2010, "Chantal Mouffe: Agonistic Democracy and Radical Politics," Pavilion #15, http://pavilionmagazine.org/chantal-mouffe-agonistic-democracy-and-radical-politics/ </w:t>
      </w:r>
    </w:p>
    <w:p w14:paraId="74F0C8BE" w14:textId="77777777" w:rsidR="00066503" w:rsidRPr="009929D3" w:rsidRDefault="00066503" w:rsidP="00066503">
      <w:pPr>
        <w:rPr>
          <w:rFonts w:cs="Times New Roman"/>
          <w:sz w:val="16"/>
        </w:rPr>
      </w:pPr>
      <w:r w:rsidRPr="00095FDC">
        <w:rPr>
          <w:rFonts w:cs="Times New Roman"/>
          <w:sz w:val="16"/>
        </w:rPr>
        <w:t xml:space="preserve">I myself argue that </w:t>
      </w:r>
      <w:r w:rsidRPr="00095FDC">
        <w:rPr>
          <w:rFonts w:cs="Times New Roman"/>
          <w:b/>
          <w:sz w:val="22"/>
          <w:u w:val="single"/>
        </w:rPr>
        <w:t xml:space="preserve">only by taking account of the political in its dimension of antagonism can one grasp the challenge democratic politics must face. </w:t>
      </w:r>
      <w:r w:rsidRPr="00095FDC">
        <w:rPr>
          <w:rFonts w:cs="Times New Roman"/>
          <w:b/>
          <w:iCs/>
          <w:sz w:val="22"/>
          <w:highlight w:val="yellow"/>
          <w:u w:val="single"/>
          <w:bdr w:val="single" w:sz="18" w:space="0" w:color="auto"/>
        </w:rPr>
        <w:t>Public life will never be able to dispense with antagonism</w:t>
      </w:r>
      <w:r w:rsidRPr="00095FDC">
        <w:rPr>
          <w:rFonts w:cs="Times New Roman"/>
          <w:b/>
          <w:sz w:val="22"/>
          <w:u w:val="single"/>
        </w:rPr>
        <w:t xml:space="preserve"> for it concerns public action and</w:t>
      </w:r>
      <w:r w:rsidRPr="00095FDC">
        <w:rPr>
          <w:rFonts w:cs="Times New Roman"/>
          <w:sz w:val="16"/>
        </w:rPr>
        <w:t xml:space="preserve"> the formation of </w:t>
      </w:r>
      <w:r w:rsidRPr="00095FDC">
        <w:rPr>
          <w:rFonts w:cs="Times New Roman"/>
          <w:b/>
          <w:sz w:val="22"/>
          <w:u w:val="single"/>
        </w:rPr>
        <w:t xml:space="preserve">collective identities. It </w:t>
      </w:r>
      <w:r w:rsidRPr="00095FDC">
        <w:rPr>
          <w:rFonts w:cs="Times New Roman"/>
          <w:b/>
          <w:sz w:val="22"/>
          <w:highlight w:val="yellow"/>
          <w:u w:val="single"/>
        </w:rPr>
        <w:t>attempts to constitute a ‘we’ in a context of diversity and conflict. Yet,</w:t>
      </w:r>
      <w:r w:rsidRPr="00095FDC">
        <w:rPr>
          <w:rFonts w:cs="Times New Roman"/>
          <w:sz w:val="16"/>
        </w:rPr>
        <w:t xml:space="preserve"> in order </w:t>
      </w:r>
      <w:r w:rsidRPr="00095FDC">
        <w:rPr>
          <w:rFonts w:cs="Times New Roman"/>
          <w:b/>
          <w:sz w:val="22"/>
          <w:highlight w:val="yellow"/>
          <w:u w:val="single"/>
        </w:rPr>
        <w:t>to constitute a ‘we’, one must distinguish it from a ‘they’.</w:t>
      </w:r>
      <w:r w:rsidRPr="00095FDC">
        <w:rPr>
          <w:rFonts w:cs="Times New Roman"/>
          <w:sz w:val="16"/>
        </w:rPr>
        <w:t xml:space="preserve"> Consequently, </w:t>
      </w:r>
      <w:r w:rsidRPr="00095FDC">
        <w:rPr>
          <w:rFonts w:cs="Times New Roman"/>
          <w:b/>
          <w:sz w:val="22"/>
          <w:highlight w:val="yellow"/>
          <w:u w:val="single"/>
        </w:rPr>
        <w:t>the crucial question</w:t>
      </w:r>
      <w:r w:rsidRPr="00095FDC">
        <w:rPr>
          <w:rFonts w:cs="Times New Roman"/>
          <w:b/>
          <w:sz w:val="22"/>
          <w:u w:val="single"/>
        </w:rPr>
        <w:t xml:space="preserve"> of democratic politics </w:t>
      </w:r>
      <w:r w:rsidRPr="00095FDC">
        <w:rPr>
          <w:rFonts w:cs="Times New Roman"/>
          <w:b/>
          <w:sz w:val="22"/>
          <w:highlight w:val="yellow"/>
          <w:u w:val="single"/>
        </w:rPr>
        <w:t>is</w:t>
      </w:r>
      <w:r w:rsidRPr="00095FDC">
        <w:rPr>
          <w:rFonts w:cs="Times New Roman"/>
          <w:sz w:val="16"/>
        </w:rPr>
        <w:t xml:space="preserve"> not to reach a consensus without exclusion which would amount to creating a ‘we’ without a corollary ‘they’ but </w:t>
      </w:r>
      <w:r w:rsidRPr="00095FDC">
        <w:rPr>
          <w:rFonts w:cs="Times New Roman"/>
          <w:b/>
          <w:sz w:val="22"/>
          <w:highlight w:val="yellow"/>
          <w:u w:val="single"/>
        </w:rPr>
        <w:t>to</w:t>
      </w:r>
      <w:r w:rsidRPr="00095FDC">
        <w:rPr>
          <w:rFonts w:cs="Times New Roman"/>
          <w:b/>
          <w:sz w:val="22"/>
          <w:u w:val="single"/>
        </w:rPr>
        <w:t xml:space="preserve"> manage to </w:t>
      </w:r>
      <w:r w:rsidRPr="00095FDC">
        <w:rPr>
          <w:rFonts w:cs="Times New Roman"/>
          <w:b/>
          <w:sz w:val="22"/>
          <w:highlight w:val="yellow"/>
          <w:u w:val="single"/>
        </w:rPr>
        <w:t>establish the we/they</w:t>
      </w:r>
      <w:r w:rsidRPr="00095FDC">
        <w:rPr>
          <w:rFonts w:cs="Times New Roman"/>
          <w:sz w:val="16"/>
        </w:rPr>
        <w:t xml:space="preserve"> discrimination </w:t>
      </w:r>
      <w:r w:rsidRPr="00095FDC">
        <w:rPr>
          <w:rFonts w:cs="Times New Roman"/>
          <w:b/>
          <w:sz w:val="22"/>
          <w:highlight w:val="yellow"/>
          <w:u w:val="single"/>
        </w:rPr>
        <w:t>in a manner compatible with pluralism.</w:t>
      </w:r>
      <w:r w:rsidRPr="00095FDC">
        <w:rPr>
          <w:rFonts w:cs="Times New Roman"/>
          <w:sz w:val="16"/>
        </w:rPr>
        <w:t xml:space="preserve"> </w:t>
      </w:r>
      <w:r w:rsidRPr="00095FDC">
        <w:rPr>
          <w:rFonts w:cs="Times New Roman"/>
          <w:sz w:val="12"/>
        </w:rPr>
        <w:t>¶</w:t>
      </w:r>
      <w:r w:rsidRPr="00095FDC">
        <w:rPr>
          <w:rFonts w:cs="Times New Roman"/>
          <w:sz w:val="16"/>
        </w:rPr>
        <w:t xml:space="preserve"> According to the ‘agonistic pluralism’ model that I developed in The Democratic Paradox (London: Verso, 2000) and On the Political (London: Routledge, 2005), </w:t>
      </w:r>
      <w:r w:rsidRPr="00095FDC">
        <w:rPr>
          <w:rFonts w:cs="Times New Roman"/>
          <w:b/>
          <w:iCs/>
          <w:sz w:val="22"/>
          <w:highlight w:val="yellow"/>
          <w:u w:val="single"/>
          <w:bdr w:val="single" w:sz="18" w:space="0" w:color="auto"/>
        </w:rPr>
        <w:t>pluralist democracy is characterised by the introduction of a distinction between</w:t>
      </w:r>
      <w:r w:rsidRPr="00095FDC">
        <w:rPr>
          <w:rFonts w:cs="Times New Roman"/>
          <w:b/>
          <w:iCs/>
          <w:sz w:val="22"/>
          <w:u w:val="single"/>
          <w:bdr w:val="single" w:sz="18" w:space="0" w:color="auto"/>
        </w:rPr>
        <w:t xml:space="preserve"> the categories of </w:t>
      </w:r>
      <w:r w:rsidRPr="00095FDC">
        <w:rPr>
          <w:rFonts w:cs="Times New Roman"/>
          <w:b/>
          <w:iCs/>
          <w:sz w:val="22"/>
          <w:highlight w:val="yellow"/>
          <w:u w:val="single"/>
          <w:bdr w:val="single" w:sz="18" w:space="0" w:color="auto"/>
        </w:rPr>
        <w:t>enemy and adversary.</w:t>
      </w:r>
      <w:r w:rsidRPr="00095FDC">
        <w:rPr>
          <w:rFonts w:cs="Times New Roman"/>
          <w:b/>
          <w:sz w:val="22"/>
          <w:u w:val="single"/>
        </w:rPr>
        <w:t xml:space="preserve"> This means</w:t>
      </w:r>
      <w:r w:rsidRPr="00095FDC">
        <w:rPr>
          <w:rFonts w:cs="Times New Roman"/>
          <w:sz w:val="16"/>
        </w:rPr>
        <w:t xml:space="preserve"> that </w:t>
      </w:r>
      <w:r w:rsidRPr="00095FDC">
        <w:rPr>
          <w:rFonts w:cs="Times New Roman"/>
          <w:b/>
          <w:sz w:val="22"/>
          <w:highlight w:val="yellow"/>
          <w:u w:val="single"/>
        </w:rPr>
        <w:t>within the</w:t>
      </w:r>
      <w:r w:rsidRPr="00095FDC">
        <w:rPr>
          <w:rFonts w:cs="Times New Roman"/>
          <w:sz w:val="16"/>
        </w:rPr>
        <w:t xml:space="preserve"> ‘we’ that constitutes the </w:t>
      </w:r>
      <w:r w:rsidRPr="00095FDC">
        <w:rPr>
          <w:rFonts w:cs="Times New Roman"/>
          <w:b/>
          <w:sz w:val="22"/>
          <w:u w:val="single"/>
        </w:rPr>
        <w:t xml:space="preserve">political </w:t>
      </w:r>
      <w:r w:rsidRPr="00095FDC">
        <w:rPr>
          <w:rFonts w:cs="Times New Roman"/>
          <w:b/>
          <w:sz w:val="22"/>
          <w:highlight w:val="yellow"/>
          <w:u w:val="single"/>
        </w:rPr>
        <w:t>community, the opponent is not</w:t>
      </w:r>
      <w:r w:rsidRPr="00095FDC">
        <w:rPr>
          <w:rFonts w:cs="Times New Roman"/>
          <w:sz w:val="16"/>
        </w:rPr>
        <w:t xml:space="preserve"> considered </w:t>
      </w:r>
      <w:r w:rsidRPr="00095FDC">
        <w:rPr>
          <w:rFonts w:cs="Times New Roman"/>
          <w:b/>
          <w:sz w:val="22"/>
          <w:highlight w:val="yellow"/>
          <w:u w:val="single"/>
        </w:rPr>
        <w:t>an enemy to be destroyed but an adversary whose existence is legitimate.</w:t>
      </w:r>
      <w:r w:rsidRPr="00095FDC">
        <w:rPr>
          <w:rFonts w:cs="Times New Roman"/>
          <w:sz w:val="16"/>
          <w:highlight w:val="yellow"/>
        </w:rPr>
        <w:t xml:space="preserve"> </w:t>
      </w:r>
      <w:r w:rsidRPr="00095FDC">
        <w:rPr>
          <w:rFonts w:cs="Times New Roman"/>
          <w:sz w:val="16"/>
        </w:rPr>
        <w:t xml:space="preserve">His </w:t>
      </w:r>
      <w:r w:rsidRPr="00095FDC">
        <w:rPr>
          <w:rFonts w:cs="Times New Roman"/>
          <w:b/>
          <w:sz w:val="22"/>
          <w:highlight w:val="yellow"/>
          <w:u w:val="single"/>
        </w:rPr>
        <w:t>[Their] ideas will be fought</w:t>
      </w:r>
      <w:r w:rsidRPr="00095FDC">
        <w:rPr>
          <w:rFonts w:cs="Times New Roman"/>
          <w:b/>
          <w:sz w:val="22"/>
          <w:u w:val="single"/>
        </w:rPr>
        <w:t xml:space="preserve"> with vigour </w:t>
      </w:r>
      <w:r w:rsidRPr="00095FDC">
        <w:rPr>
          <w:rFonts w:cs="Times New Roman"/>
          <w:b/>
          <w:sz w:val="22"/>
          <w:highlight w:val="yellow"/>
          <w:u w:val="single"/>
        </w:rPr>
        <w:t>but [their]</w:t>
      </w:r>
      <w:r w:rsidRPr="00095FDC">
        <w:rPr>
          <w:rFonts w:cs="Times New Roman"/>
          <w:sz w:val="16"/>
        </w:rPr>
        <w:t xml:space="preserve">his </w:t>
      </w:r>
      <w:r w:rsidRPr="00095FDC">
        <w:rPr>
          <w:rFonts w:cs="Times New Roman"/>
          <w:b/>
          <w:sz w:val="22"/>
          <w:highlight w:val="yellow"/>
          <w:u w:val="single"/>
        </w:rPr>
        <w:t>right to defend them will never be questioned. The category of enemy</w:t>
      </w:r>
      <w:r w:rsidRPr="00095FDC">
        <w:rPr>
          <w:rFonts w:cs="Times New Roman"/>
          <w:sz w:val="16"/>
        </w:rPr>
        <w:t xml:space="preserve"> does not disappear, however, for it </w:t>
      </w:r>
      <w:r w:rsidRPr="00095FDC">
        <w:rPr>
          <w:rFonts w:cs="Times New Roman"/>
          <w:b/>
          <w:sz w:val="22"/>
          <w:highlight w:val="yellow"/>
          <w:u w:val="single"/>
        </w:rPr>
        <w:t>remains</w:t>
      </w:r>
      <w:r w:rsidRPr="00095FDC">
        <w:rPr>
          <w:rFonts w:cs="Times New Roman"/>
          <w:sz w:val="16"/>
        </w:rPr>
        <w:t xml:space="preserve"> pertinent </w:t>
      </w:r>
      <w:r w:rsidRPr="00095FDC">
        <w:rPr>
          <w:rFonts w:cs="Times New Roman"/>
          <w:b/>
          <w:sz w:val="22"/>
          <w:highlight w:val="yellow"/>
          <w:u w:val="single"/>
        </w:rPr>
        <w:t>with regard to those who,</w:t>
      </w:r>
      <w:r w:rsidRPr="00095FDC">
        <w:rPr>
          <w:rFonts w:cs="Times New Roman"/>
          <w:sz w:val="16"/>
        </w:rPr>
        <w:t xml:space="preserve"> by </w:t>
      </w:r>
      <w:r w:rsidRPr="00095FDC">
        <w:rPr>
          <w:rFonts w:cs="Times New Roman"/>
          <w:b/>
          <w:sz w:val="22"/>
          <w:highlight w:val="yellow"/>
          <w:u w:val="single"/>
        </w:rPr>
        <w:t>question</w:t>
      </w:r>
      <w:r w:rsidRPr="00095FDC">
        <w:rPr>
          <w:rFonts w:cs="Times New Roman"/>
          <w:sz w:val="16"/>
        </w:rPr>
        <w:t xml:space="preserve">ing </w:t>
      </w:r>
      <w:r w:rsidRPr="00095FDC">
        <w:rPr>
          <w:rFonts w:cs="Times New Roman"/>
          <w:b/>
          <w:sz w:val="22"/>
          <w:highlight w:val="yellow"/>
          <w:u w:val="single"/>
        </w:rPr>
        <w:t>the</w:t>
      </w:r>
      <w:r w:rsidRPr="00095FDC">
        <w:rPr>
          <w:rFonts w:cs="Times New Roman"/>
          <w:sz w:val="16"/>
        </w:rPr>
        <w:t xml:space="preserve"> very </w:t>
      </w:r>
      <w:r w:rsidRPr="00095FDC">
        <w:rPr>
          <w:rFonts w:cs="Times New Roman"/>
          <w:b/>
          <w:sz w:val="22"/>
          <w:highlight w:val="yellow"/>
          <w:u w:val="single"/>
        </w:rPr>
        <w:t>principles of pluralist democracy, cannot form part of the agonistic space.</w:t>
      </w:r>
      <w:r w:rsidRPr="00095FDC">
        <w:rPr>
          <w:rFonts w:cs="Times New Roman"/>
          <w:sz w:val="16"/>
        </w:rPr>
        <w:t xml:space="preserve"> With the distinction between antagonism (friend/enemy relation) and agonism (relation between adversaries) in place, we are better able to understand why the </w:t>
      </w:r>
      <w:r w:rsidRPr="00095FDC">
        <w:rPr>
          <w:rFonts w:cs="Times New Roman"/>
          <w:b/>
          <w:sz w:val="22"/>
          <w:u w:val="single"/>
        </w:rPr>
        <w:t>agonistic confrontation</w:t>
      </w:r>
      <w:r w:rsidRPr="00095FDC">
        <w:rPr>
          <w:rFonts w:cs="Times New Roman"/>
          <w:sz w:val="16"/>
        </w:rPr>
        <w:t xml:space="preserve">, far from representing a danger for democracy, </w:t>
      </w:r>
      <w:r w:rsidRPr="00095FDC">
        <w:rPr>
          <w:rFonts w:cs="Times New Roman"/>
          <w:b/>
          <w:sz w:val="22"/>
          <w:u w:val="single"/>
        </w:rPr>
        <w:t>is</w:t>
      </w:r>
      <w:r w:rsidRPr="00095FDC">
        <w:rPr>
          <w:rFonts w:cs="Times New Roman"/>
          <w:sz w:val="16"/>
        </w:rPr>
        <w:t xml:space="preserve"> in reality </w:t>
      </w:r>
      <w:r w:rsidRPr="00095FDC">
        <w:rPr>
          <w:rFonts w:cs="Times New Roman"/>
          <w:b/>
          <w:sz w:val="22"/>
          <w:u w:val="single"/>
        </w:rPr>
        <w:t>the very condition of its existence.</w:t>
      </w:r>
      <w:r w:rsidRPr="00095FDC">
        <w:rPr>
          <w:rFonts w:cs="Times New Roman"/>
          <w:sz w:val="16"/>
        </w:rPr>
        <w:t xml:space="preserve"> Of course, democracy cannot survive without certain forms of consensus, relating to adherence to the ethico-political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545216CF" w14:textId="77777777" w:rsidR="00066503" w:rsidRDefault="00066503" w:rsidP="00066503">
      <w:pPr>
        <w:pStyle w:val="Heading4"/>
      </w:pPr>
      <w:r>
        <w:t xml:space="preserve">This outweighs: A. the validity of other moral norms is determined through pluralism so my framework provides a mechanism for resolving moral uncertainty B. deduces the nature of a political community, which outweighs because the resolution asks us a practical question about what to do within a hegemonic sphere.  C. Other frameworks devolve to mine because you use the aff framework to arrive at yours. </w:t>
      </w:r>
    </w:p>
    <w:p w14:paraId="6C41F1B7" w14:textId="77777777" w:rsidR="00066503" w:rsidRPr="00095FDC" w:rsidRDefault="00066503" w:rsidP="00066503">
      <w:pPr>
        <w:pStyle w:val="Heading4"/>
      </w:pPr>
      <w:r>
        <w:t xml:space="preserve">2] </w:t>
      </w:r>
      <w:r w:rsidRPr="00095FDC">
        <w:t>Violence is necessary and inevitable – ethical theories must organize rather than inhibit it, since otherwise we could conceptualize nothing at all, doing even greater violence.</w:t>
      </w:r>
    </w:p>
    <w:p w14:paraId="38E2F69D" w14:textId="77777777" w:rsidR="00066503" w:rsidRPr="00095FDC" w:rsidRDefault="00066503" w:rsidP="00066503">
      <w:pPr>
        <w:rPr>
          <w:rFonts w:cs="Times New Roman"/>
          <w:sz w:val="16"/>
        </w:rPr>
      </w:pPr>
      <w:r w:rsidRPr="00095FDC">
        <w:rPr>
          <w:rFonts w:cs="Times New Roman"/>
          <w:b/>
          <w:sz w:val="26"/>
        </w:rPr>
        <w:t>Hagglund</w:t>
      </w:r>
      <w:r w:rsidRPr="00095FDC">
        <w:rPr>
          <w:rFonts w:cs="Times New Roman"/>
          <w:sz w:val="16"/>
        </w:rPr>
        <w:t>, Martin. 2006. “The Necessity of Discrimination: Disjoining Derrida and Levinas.” diacritics 34 (1): 40–71.</w:t>
      </w:r>
    </w:p>
    <w:p w14:paraId="761BA5B2" w14:textId="77777777" w:rsidR="00066503" w:rsidRPr="00095FDC" w:rsidRDefault="00066503" w:rsidP="00066503">
      <w:pPr>
        <w:rPr>
          <w:rFonts w:cs="Times New Roman"/>
          <w:sz w:val="16"/>
        </w:rPr>
      </w:pPr>
      <w:r w:rsidRPr="00095FDC">
        <w:rPr>
          <w:rFonts w:cs="Times New Roman"/>
          <w:sz w:val="16"/>
        </w:rPr>
        <w:t xml:space="preserve">The utopian dream of peace pervades Cornell's book and is symptomatic of her misconception of the deconstructive thinking of alterity. As I have argued, </w:t>
      </w:r>
      <w:r w:rsidRPr="00095FDC">
        <w:rPr>
          <w:rFonts w:cs="Times New Roman"/>
          <w:b/>
          <w:sz w:val="22"/>
          <w:highlight w:val="yellow"/>
          <w:u w:val="single"/>
        </w:rPr>
        <w:t xml:space="preserve">the notion of a nonviolent relation to the other is based on </w:t>
      </w:r>
      <w:r w:rsidRPr="00095FDC">
        <w:rPr>
          <w:rFonts w:cs="Times New Roman"/>
          <w:b/>
          <w:sz w:val="22"/>
          <w:u w:val="single"/>
        </w:rPr>
        <w:t xml:space="preserve">a suppression of </w:t>
      </w:r>
      <w:r w:rsidRPr="00095FDC">
        <w:rPr>
          <w:rFonts w:cs="Times New Roman"/>
          <w:b/>
          <w:sz w:val="22"/>
          <w:highlight w:val="yellow"/>
          <w:u w:val="single"/>
        </w:rPr>
        <w:t xml:space="preserve">alterity, since it must presuppose that the other is not violent in </w:t>
      </w:r>
      <w:r w:rsidRPr="00095FDC">
        <w:rPr>
          <w:rFonts w:cs="Times New Roman"/>
          <w:sz w:val="16"/>
        </w:rPr>
        <w:t>its</w:t>
      </w:r>
      <w:r w:rsidRPr="00095FDC">
        <w:rPr>
          <w:rFonts w:cs="Times New Roman"/>
          <w:b/>
          <w:sz w:val="22"/>
          <w:highlight w:val="yellow"/>
          <w:u w:val="single"/>
        </w:rPr>
        <w:t xml:space="preserve"> [re]turn</w:t>
      </w:r>
      <w:r w:rsidRPr="00095FDC">
        <w:rPr>
          <w:rFonts w:cs="Times New Roman"/>
          <w:b/>
          <w:sz w:val="22"/>
          <w:u w:val="single"/>
        </w:rPr>
        <w:t xml:space="preserve"> and consequently denies the radical unpredictability of the other</w:t>
      </w:r>
      <w:r w:rsidRPr="00095FDC">
        <w:rPr>
          <w:rFonts w:cs="Times New Roman"/>
          <w:sz w:val="16"/>
        </w:rPr>
        <w:t xml:space="preserve">. Only if one assumes that the other is primarily peaceful does it 5 sense to prescribe a nonviolent relation, since the command to "respect" the alterity of the other does not make any sense if the other wants to destroy me. More? over, </w:t>
      </w:r>
      <w:r w:rsidRPr="00095FDC">
        <w:rPr>
          <w:rFonts w:cs="Times New Roman"/>
          <w:b/>
          <w:sz w:val="22"/>
          <w:highlight w:val="yellow"/>
          <w:u w:val="single"/>
        </w:rPr>
        <w:t xml:space="preserve">the dream of a community without violence is the dream of </w:t>
      </w:r>
      <w:r w:rsidRPr="00095FDC">
        <w:rPr>
          <w:rFonts w:cs="Times New Roman"/>
          <w:b/>
          <w:sz w:val="22"/>
          <w:u w:val="single"/>
        </w:rPr>
        <w:t xml:space="preserve">a community in which there would be nothing other than peace, </w:t>
      </w:r>
      <w:r w:rsidRPr="00095FDC">
        <w:rPr>
          <w:rFonts w:cs="Times New Roman"/>
          <w:b/>
          <w:sz w:val="22"/>
          <w:highlight w:val="yellow"/>
          <w:u w:val="single"/>
        </w:rPr>
        <w:t xml:space="preserve">excluding anyone </w:t>
      </w:r>
      <w:r w:rsidRPr="00095FDC">
        <w:rPr>
          <w:rFonts w:cs="Times New Roman"/>
          <w:b/>
          <w:sz w:val="22"/>
          <w:u w:val="single"/>
        </w:rPr>
        <w:t xml:space="preserve">or anything </w:t>
      </w:r>
      <w:r w:rsidRPr="00095FDC">
        <w:rPr>
          <w:rFonts w:cs="Times New Roman"/>
          <w:b/>
          <w:sz w:val="22"/>
          <w:highlight w:val="yellow"/>
          <w:u w:val="single"/>
        </w:rPr>
        <w:t xml:space="preserve">that does not want to engage in the "ethical" relation. </w:t>
      </w:r>
      <w:r w:rsidRPr="00095FDC">
        <w:rPr>
          <w:rFonts w:cs="Times New Roman"/>
          <w:b/>
          <w:sz w:val="22"/>
          <w:u w:val="single"/>
        </w:rPr>
        <w:t xml:space="preserve">Hence, </w:t>
      </w:r>
      <w:r w:rsidRPr="00095FDC">
        <w:rPr>
          <w:rFonts w:cs="Times New Roman"/>
          <w:b/>
          <w:sz w:val="22"/>
          <w:highlight w:val="yellow"/>
          <w:u w:val="single"/>
        </w:rPr>
        <w:t xml:space="preserve">the supposedly ethical dream is unethical on its own terms, since it </w:t>
      </w:r>
      <w:r w:rsidRPr="00095FDC">
        <w:rPr>
          <w:rFonts w:cs="Times New Roman"/>
          <w:b/>
          <w:sz w:val="22"/>
          <w:u w:val="single"/>
        </w:rPr>
        <w:t xml:space="preserve">dreams of </w:t>
      </w:r>
      <w:r w:rsidRPr="00095FDC">
        <w:rPr>
          <w:rFonts w:cs="Times New Roman"/>
          <w:b/>
          <w:sz w:val="22"/>
          <w:highlight w:val="yellow"/>
          <w:u w:val="single"/>
        </w:rPr>
        <w:t>eliminat[es]</w:t>
      </w:r>
      <w:r w:rsidRPr="00095FDC">
        <w:rPr>
          <w:rFonts w:cs="Times New Roman"/>
          <w:b/>
          <w:sz w:val="22"/>
          <w:u w:val="single"/>
        </w:rPr>
        <w:t xml:space="preserve">ing the susceptibility to radical </w:t>
      </w:r>
      <w:r w:rsidRPr="00095FDC">
        <w:rPr>
          <w:rFonts w:cs="Times New Roman"/>
          <w:b/>
          <w:sz w:val="22"/>
          <w:highlight w:val="yellow"/>
          <w:u w:val="single"/>
        </w:rPr>
        <w:t>alterity</w:t>
      </w:r>
      <w:r w:rsidRPr="00095FDC">
        <w:rPr>
          <w:rFonts w:cs="Times New Roman"/>
          <w:b/>
          <w:sz w:val="22"/>
          <w:u w:val="single"/>
        </w:rPr>
        <w:t>, which cannot be dissociated from the susceptibility to violence and the concomitant attempts to combat it</w:t>
      </w:r>
      <w:r w:rsidRPr="00095FDC">
        <w:rPr>
          <w:rFonts w:cs="Times New Roman"/>
          <w:b/>
          <w:sz w:val="10"/>
        </w:rPr>
        <w:t xml:space="preserve">. </w:t>
      </w:r>
      <w:r w:rsidRPr="00095FDC">
        <w:rPr>
          <w:rFonts w:cs="Times New Roman"/>
          <w:sz w:val="16"/>
        </w:rPr>
        <w:t>It is only by coming to terms with the deconstructive "logic" of violence that one can assess the ethico-political significance of deconstruction</w:t>
      </w:r>
      <w:r w:rsidRPr="00095FDC">
        <w:rPr>
          <w:rFonts w:cs="Times New Roman"/>
          <w:b/>
          <w:sz w:val="10"/>
        </w:rPr>
        <w:t xml:space="preserve">. </w:t>
      </w:r>
      <w:r w:rsidRPr="00095FDC">
        <w:rPr>
          <w:rFonts w:cs="Times New Roman"/>
          <w:b/>
          <w:sz w:val="22"/>
          <w:highlight w:val="yellow"/>
          <w:u w:val="single"/>
        </w:rPr>
        <w:t xml:space="preserve">The deconstructive logic of violence does not prevent one from criticizing social injustices </w:t>
      </w:r>
      <w:r w:rsidRPr="00095FDC">
        <w:rPr>
          <w:rFonts w:cs="Times New Roman"/>
          <w:b/>
          <w:sz w:val="22"/>
          <w:u w:val="single"/>
        </w:rPr>
        <w:t xml:space="preserve">or any other forms of violence, </w:t>
      </w:r>
      <w:r w:rsidRPr="00095FDC">
        <w:rPr>
          <w:rFonts w:cs="Times New Roman"/>
          <w:b/>
          <w:sz w:val="22"/>
          <w:highlight w:val="yellow"/>
          <w:u w:val="single"/>
        </w:rPr>
        <w:t xml:space="preserve">but </w:t>
      </w:r>
      <w:r w:rsidRPr="00095FDC">
        <w:rPr>
          <w:rFonts w:cs="Times New Roman"/>
          <w:b/>
          <w:sz w:val="22"/>
          <w:u w:val="single"/>
        </w:rPr>
        <w:t xml:space="preserve">it </w:t>
      </w:r>
      <w:r w:rsidRPr="00095FDC">
        <w:rPr>
          <w:rFonts w:cs="Times New Roman"/>
          <w:b/>
          <w:sz w:val="22"/>
          <w:highlight w:val="yellow"/>
          <w:u w:val="single"/>
        </w:rPr>
        <w:t xml:space="preserve">exposes </w:t>
      </w:r>
      <w:r w:rsidRPr="00095FDC">
        <w:rPr>
          <w:rFonts w:cs="Times New Roman"/>
          <w:b/>
          <w:sz w:val="22"/>
          <w:u w:val="single"/>
        </w:rPr>
        <w:t xml:space="preserve">the internal </w:t>
      </w:r>
      <w:r w:rsidRPr="00095FDC">
        <w:rPr>
          <w:rFonts w:cs="Times New Roman"/>
          <w:b/>
          <w:sz w:val="22"/>
          <w:highlight w:val="yellow"/>
          <w:u w:val="single"/>
        </w:rPr>
        <w:t>contradictions of the doctrines that</w:t>
      </w:r>
      <w:r w:rsidRPr="00095FDC">
        <w:rPr>
          <w:rFonts w:cs="Times New Roman"/>
          <w:b/>
          <w:sz w:val="22"/>
          <w:u w:val="single"/>
        </w:rPr>
        <w:t xml:space="preserve"> hold it to be desirable to </w:t>
      </w:r>
      <w:r w:rsidRPr="00095FDC">
        <w:rPr>
          <w:rFonts w:cs="Times New Roman"/>
          <w:b/>
          <w:sz w:val="22"/>
          <w:highlight w:val="yellow"/>
          <w:u w:val="single"/>
        </w:rPr>
        <w:t xml:space="preserve">eliminate exclusion </w:t>
      </w:r>
      <w:r w:rsidRPr="00095FDC">
        <w:rPr>
          <w:rFonts w:cs="Times New Roman"/>
          <w:b/>
          <w:sz w:val="22"/>
          <w:u w:val="single"/>
        </w:rPr>
        <w:t xml:space="preserve">once and for all. </w:t>
      </w:r>
      <w:r w:rsidRPr="00095FDC">
        <w:rPr>
          <w:rFonts w:cs="Times New Roman"/>
          <w:b/>
          <w:sz w:val="22"/>
          <w:highlight w:val="yellow"/>
          <w:u w:val="single"/>
        </w:rPr>
        <w:t>Discrimination is a constitutive condition</w:t>
      </w:r>
      <w:r w:rsidRPr="00095FDC">
        <w:rPr>
          <w:rFonts w:cs="Times New Roman"/>
          <w:b/>
          <w:sz w:val="22"/>
          <w:u w:val="single"/>
        </w:rPr>
        <w:t xml:space="preserve">. </w:t>
      </w:r>
      <w:r w:rsidRPr="00095FDC">
        <w:rPr>
          <w:rFonts w:cs="Times New Roman"/>
          <w:sz w:val="16"/>
        </w:rPr>
        <w:t xml:space="preserve">The negotiation of it cannot be governed by a regulative idea or harbor any assurance of its own legitimacy. For precisely this reason </w:t>
      </w:r>
      <w:r w:rsidRPr="00095FDC">
        <w:rPr>
          <w:rFonts w:cs="Times New Roman"/>
          <w:b/>
          <w:sz w:val="22"/>
          <w:highlight w:val="yellow"/>
          <w:u w:val="single"/>
        </w:rPr>
        <w:t>it will always be urgent to reflect on ethico-political questions, to work out strategies for a "lesser violence" that is essentially precarious.</w:t>
      </w:r>
      <w:r w:rsidRPr="00095FDC">
        <w:rPr>
          <w:rFonts w:cs="Times New Roman"/>
          <w:b/>
          <w:sz w:val="22"/>
          <w:u w:val="single"/>
        </w:rPr>
        <w:t xml:space="preserve"> </w:t>
      </w:r>
      <w:r w:rsidRPr="00095FDC">
        <w:rPr>
          <w:rFonts w:cs="Times New Roman"/>
          <w:sz w:val="16"/>
        </w:rPr>
        <w:t>Those who, like Levinas, proceed from metaphysical premises of how things ought to be will in one way or another attempt to deny this predicament for the benefit of one ideal or another. But the argument here is that one thereby blinds oneself to the condition that makes responsibility possible, while at the same time making it impossible to sustain the metaphysical values and ethico-theoretical decisions by which Levinas lets himself be guided.</w:t>
      </w:r>
    </w:p>
    <w:p w14:paraId="1DB09481" w14:textId="77777777" w:rsidR="00066503" w:rsidRDefault="00066503" w:rsidP="00066503">
      <w:pPr>
        <w:pStyle w:val="Heading4"/>
      </w:pPr>
      <w:r>
        <w:t xml:space="preserve">The solution is agonism—Mouffe indicates that agonism constructs polity despite pluralism’s infinite violence—it rechannels the violence into productive channels. </w:t>
      </w:r>
    </w:p>
    <w:p w14:paraId="1A3DCFA3" w14:textId="77777777" w:rsidR="00066503" w:rsidRDefault="00066503" w:rsidP="00066503">
      <w:pPr>
        <w:pStyle w:val="Heading4"/>
      </w:pPr>
      <w:r>
        <w:t xml:space="preserve">3] </w:t>
      </w:r>
      <w:r w:rsidRPr="00A4191E">
        <w:t xml:space="preserve">Only a radical democracy that constantly questions its own foundations can ever be open to radical revision – other systems insist on their own foundation </w:t>
      </w:r>
      <w:r>
        <w:t>and can’t accommodate changing views that make them</w:t>
      </w:r>
      <w:r w:rsidRPr="00A4191E">
        <w:t xml:space="preserve"> exclusionary or illegitimate.</w:t>
      </w:r>
      <w:r w:rsidRPr="003C6B23">
        <w:t xml:space="preserve"> The aff is a better model for constructing a political institution that must secure its own legitimacy over time and to changing groups of citizens. And, public college and universities cannot restrict free speech: people can say whatever they want regardless of what school policies say. That means you affirm on face because colleges and universities ought not restrict free speech because they can’t. Controls the internal link to other evaluative mechanisms: agonism makes it possible to implement them AND be receptive of the demands of justice to come, which </w:t>
      </w:r>
      <w:r>
        <w:t>is also a net benefit.</w:t>
      </w:r>
    </w:p>
    <w:p w14:paraId="50537196" w14:textId="77777777" w:rsidR="00066503" w:rsidRDefault="00066503" w:rsidP="00066503">
      <w:pPr>
        <w:pStyle w:val="Heading4"/>
      </w:pPr>
      <w:r>
        <w:t xml:space="preserve">4] </w:t>
      </w:r>
      <w:r w:rsidRPr="005E7765">
        <w:rPr>
          <w:u w:val="single"/>
        </w:rPr>
        <w:t>Indeterminacy</w:t>
      </w:r>
      <w:r>
        <w:t>: rules can’t secure their own application – applying a norm to new situations is indeterminate. We understand a rule through a limited series of past applications, but when in a new situation, the past examples don’t tell us what to do: if you see the sequence 2, 4, 6 then you might think the next number is 8 or 10 based on different possible rules. You could try to explain what you mean, but all language is defined by social rules built on past usage – there’s no secure foundation.</w:t>
      </w:r>
    </w:p>
    <w:p w14:paraId="2C396B60" w14:textId="77777777" w:rsidR="00066503" w:rsidRPr="009929D3" w:rsidRDefault="00066503" w:rsidP="00066503">
      <w:pPr>
        <w:keepNext/>
        <w:keepLines/>
        <w:spacing w:before="40" w:after="0"/>
        <w:outlineLvl w:val="3"/>
        <w:rPr>
          <w:rFonts w:eastAsiaTheme="majorEastAsia" w:cstheme="majorBidi"/>
          <w:b/>
          <w:bCs/>
          <w:sz w:val="26"/>
          <w:szCs w:val="26"/>
        </w:rPr>
      </w:pPr>
      <w:r w:rsidRPr="009929D3">
        <w:rPr>
          <w:rFonts w:eastAsiaTheme="majorEastAsia" w:cstheme="majorBidi"/>
          <w:b/>
          <w:bCs/>
          <w:sz w:val="26"/>
          <w:szCs w:val="26"/>
        </w:rPr>
        <w:t>Impacts:</w:t>
      </w:r>
    </w:p>
    <w:p w14:paraId="31D8FA39" w14:textId="77777777" w:rsidR="00066503" w:rsidRPr="009929D3" w:rsidRDefault="00066503" w:rsidP="00066503">
      <w:pPr>
        <w:keepNext/>
        <w:keepLines/>
        <w:spacing w:before="40" w:after="0"/>
        <w:outlineLvl w:val="3"/>
        <w:rPr>
          <w:rFonts w:eastAsiaTheme="majorEastAsia" w:cstheme="majorBidi"/>
          <w:b/>
          <w:bCs/>
          <w:sz w:val="26"/>
          <w:szCs w:val="26"/>
        </w:rPr>
      </w:pPr>
      <w:r w:rsidRPr="009929D3">
        <w:rPr>
          <w:rFonts w:eastAsiaTheme="majorEastAsia" w:cstheme="majorBidi"/>
          <w:b/>
          <w:bCs/>
          <w:sz w:val="26"/>
          <w:szCs w:val="26"/>
        </w:rPr>
        <w:t xml:space="preserve">A. No ethical deduction can settle our conflicts, even when our beliefs are inclusive and deeply held. Consensus is a contingent achievement of political dialogue, and cannot be prescribed in advance. </w:t>
      </w:r>
    </w:p>
    <w:p w14:paraId="6C0426F5" w14:textId="77777777" w:rsidR="00066503" w:rsidRDefault="00066503" w:rsidP="00066503">
      <w:pPr>
        <w:keepNext/>
        <w:keepLines/>
        <w:spacing w:before="40" w:after="0"/>
        <w:outlineLvl w:val="3"/>
        <w:rPr>
          <w:rFonts w:eastAsiaTheme="majorEastAsia" w:cstheme="majorBidi"/>
          <w:b/>
          <w:bCs/>
          <w:sz w:val="26"/>
          <w:szCs w:val="26"/>
        </w:rPr>
      </w:pPr>
      <w:r w:rsidRPr="009929D3">
        <w:rPr>
          <w:rFonts w:eastAsiaTheme="majorEastAsia" w:cstheme="majorBidi"/>
          <w:b/>
          <w:bCs/>
          <w:sz w:val="26"/>
          <w:szCs w:val="26"/>
        </w:rPr>
        <w:t>B. Only agonism accounts for the diversity of interpretations of our norms. Democratic citizenship has diverse forms, none of which can be privileged a priori.</w:t>
      </w:r>
      <w:r>
        <w:rPr>
          <w:rFonts w:eastAsiaTheme="majorEastAsia" w:cstheme="majorBidi"/>
          <w:b/>
          <w:bCs/>
          <w:sz w:val="26"/>
          <w:szCs w:val="26"/>
        </w:rPr>
        <w:t xml:space="preserve"> There cannot be external judgments on what is good or bad interpretation of norms, so my framework resolves it. </w:t>
      </w:r>
    </w:p>
    <w:p w14:paraId="7657856E" w14:textId="77777777" w:rsidR="00066503" w:rsidRPr="00DD1D8D" w:rsidRDefault="00066503" w:rsidP="00066503">
      <w:pPr>
        <w:keepNext/>
        <w:keepLines/>
        <w:spacing w:before="40" w:after="0"/>
        <w:outlineLvl w:val="3"/>
        <w:rPr>
          <w:rFonts w:eastAsiaTheme="majorEastAsia" w:cstheme="majorBidi"/>
          <w:b/>
          <w:bCs/>
          <w:sz w:val="26"/>
          <w:szCs w:val="26"/>
        </w:rPr>
      </w:pPr>
      <w:r>
        <w:rPr>
          <w:rFonts w:eastAsiaTheme="majorEastAsia" w:cstheme="majorBidi"/>
          <w:b/>
          <w:bCs/>
          <w:sz w:val="26"/>
          <w:szCs w:val="26"/>
        </w:rPr>
        <w:t>Lastly, a</w:t>
      </w:r>
      <w:r w:rsidRPr="00DD1D8D">
        <w:rPr>
          <w:rFonts w:eastAsiaTheme="majorEastAsia" w:cstheme="majorBidi"/>
          <w:b/>
          <w:bCs/>
          <w:sz w:val="26"/>
          <w:szCs w:val="26"/>
        </w:rPr>
        <w:t xml:space="preserve">gonism is the best mode of inclusion and outweighs exclusionary attitudes within the agon. This is also true of switch-side debate too – this model resists fundamentalism and helps change people’s minds. </w:t>
      </w:r>
    </w:p>
    <w:p w14:paraId="16A6B3B1" w14:textId="77777777" w:rsidR="00066503" w:rsidRPr="00DD1D8D" w:rsidRDefault="00066503" w:rsidP="00066503">
      <w:pPr>
        <w:rPr>
          <w:rFonts w:cs="Times New Roman"/>
          <w:sz w:val="16"/>
        </w:rPr>
      </w:pPr>
      <w:r w:rsidRPr="00DD1D8D">
        <w:rPr>
          <w:rFonts w:cs="Times New Roman"/>
          <w:b/>
          <w:sz w:val="26"/>
        </w:rPr>
        <w:t>Harrigan 8</w:t>
      </w:r>
      <w:r w:rsidRPr="00DD1D8D">
        <w:rPr>
          <w:rFonts w:cs="Times New Roman"/>
          <w:sz w:val="16"/>
        </w:rPr>
        <w:t xml:space="preserve"> </w:t>
      </w:r>
      <w:r w:rsidRPr="00DD1D8D">
        <w:rPr>
          <w:rFonts w:eastAsia="Arial Unicode MS" w:cs="Arial Unicode MS"/>
          <w:sz w:val="16"/>
          <w:szCs w:val="16"/>
        </w:rPr>
        <w:t>(Casey, Associate Director of Debate at UGA, Master’s in Communications – Wake Forest U., “A Defense of Switch Side Debate”, Master’s thesis at Wake Forest, Department of Communication, May, pp.43-45</w:t>
      </w:r>
    </w:p>
    <w:p w14:paraId="144841FA" w14:textId="77777777" w:rsidR="00066503" w:rsidRPr="00DD1D8D" w:rsidRDefault="00066503" w:rsidP="00066503">
      <w:pPr>
        <w:rPr>
          <w:rFonts w:cs="Times New Roman"/>
          <w:sz w:val="16"/>
        </w:rPr>
      </w:pPr>
      <w:r w:rsidRPr="00DD1D8D">
        <w:rPr>
          <w:rFonts w:cs="Times New Roman"/>
          <w:sz w:val="16"/>
        </w:rPr>
        <w:t xml:space="preserve">The relevance of argumentation for advancing tolerant politics cannot be underestimated. The </w:t>
      </w:r>
      <w:r w:rsidRPr="00DD1D8D">
        <w:rPr>
          <w:rFonts w:cs="Times New Roman"/>
          <w:b/>
          <w:sz w:val="22"/>
          <w:u w:val="single"/>
        </w:rPr>
        <w:t>willingness to be open to alternative views has a material impact on difference</w:t>
      </w:r>
      <w:r w:rsidRPr="00DD1D8D">
        <w:rPr>
          <w:rFonts w:cs="Times New Roman"/>
          <w:sz w:val="16"/>
        </w:rPr>
        <w:t xml:space="preserve"> in at least two primary ways. First, the </w:t>
      </w:r>
      <w:r w:rsidRPr="00DD1D8D">
        <w:rPr>
          <w:rFonts w:cs="Times New Roman"/>
          <w:b/>
          <w:sz w:val="22"/>
          <w:u w:val="single"/>
        </w:rPr>
        <w:t>rendering of a certain belief as “off limits” from debate</w:t>
      </w:r>
      <w:r w:rsidRPr="00DD1D8D">
        <w:rPr>
          <w:rFonts w:cs="Times New Roman"/>
          <w:sz w:val="16"/>
        </w:rPr>
        <w:t xml:space="preserve"> and the prohibition of ideas from the realm of contestation </w:t>
      </w:r>
      <w:r w:rsidRPr="00DD1D8D">
        <w:rPr>
          <w:rFonts w:cs="Times New Roman"/>
          <w:b/>
          <w:sz w:val="22"/>
          <w:u w:val="single"/>
        </w:rPr>
        <w:t>is</w:t>
      </w:r>
      <w:r w:rsidRPr="00DD1D8D">
        <w:rPr>
          <w:rFonts w:cs="Times New Roman"/>
          <w:sz w:val="16"/>
        </w:rPr>
        <w:t xml:space="preserve"> conceptually </w:t>
      </w:r>
      <w:r w:rsidRPr="00DD1D8D">
        <w:rPr>
          <w:rFonts w:cs="Times New Roman"/>
          <w:b/>
          <w:sz w:val="22"/>
          <w:u w:val="single"/>
        </w:rPr>
        <w:t>indistinct from the physical exclusion of people from societal practices</w:t>
      </w:r>
      <w:r w:rsidRPr="00DD1D8D">
        <w:rPr>
          <w:rFonts w:cs="Times New Roman"/>
          <w:sz w:val="16"/>
        </w:rPr>
        <w:t xml:space="preserve">. Unlike racial or gendered concerns, certain groups of </w:t>
      </w:r>
      <w:r w:rsidRPr="00DD1D8D">
        <w:rPr>
          <w:rFonts w:cs="Times New Roman"/>
          <w:b/>
          <w:sz w:val="22"/>
          <w:u w:val="single"/>
        </w:rPr>
        <w:t>people</w:t>
      </w:r>
      <w:r w:rsidRPr="00DD1D8D">
        <w:rPr>
          <w:rFonts w:cs="Times New Roman"/>
          <w:sz w:val="16"/>
        </w:rPr>
        <w:t xml:space="preserve"> (the religious, minority political parties, etc.) </w:t>
      </w:r>
      <w:r w:rsidRPr="00DD1D8D">
        <w:rPr>
          <w:rFonts w:cs="Times New Roman"/>
          <w:b/>
          <w:sz w:val="22"/>
          <w:u w:val="single"/>
        </w:rPr>
        <w:t>are defined</w:t>
      </w:r>
      <w:r w:rsidRPr="00DD1D8D">
        <w:rPr>
          <w:rFonts w:cs="Times New Roman"/>
          <w:sz w:val="16"/>
        </w:rPr>
        <w:t xml:space="preserve"> almost exclusively </w:t>
      </w:r>
      <w:r w:rsidRPr="00DD1D8D">
        <w:rPr>
          <w:rFonts w:cs="Times New Roman"/>
          <w:b/>
          <w:sz w:val="22"/>
          <w:u w:val="single"/>
        </w:rPr>
        <w:t>by the arguments that they adhere to. To deem these views unspeakable</w:t>
      </w:r>
      <w:r w:rsidRPr="00DD1D8D">
        <w:rPr>
          <w:rFonts w:cs="Times New Roman"/>
          <w:sz w:val="16"/>
        </w:rPr>
        <w:t xml:space="preserve"> or irrelevant </w:t>
      </w:r>
      <w:r w:rsidRPr="00DD1D8D">
        <w:rPr>
          <w:rFonts w:cs="Times New Roman"/>
          <w:b/>
          <w:sz w:val="22"/>
          <w:u w:val="single"/>
        </w:rPr>
        <w:t>is to</w:t>
      </w:r>
      <w:r w:rsidRPr="00DD1D8D">
        <w:rPr>
          <w:rFonts w:cs="Times New Roman"/>
          <w:sz w:val="16"/>
        </w:rPr>
        <w:t xml:space="preserve"> functionally </w:t>
      </w:r>
      <w:r w:rsidRPr="00DD1D8D">
        <w:rPr>
          <w:rFonts w:cs="Times New Roman"/>
          <w:b/>
          <w:sz w:val="22"/>
          <w:u w:val="single"/>
        </w:rPr>
        <w:t>deny whole groups of people access to public deliberation</w:t>
      </w:r>
      <w:r w:rsidRPr="00DD1D8D">
        <w:rPr>
          <w:rFonts w:cs="Times New Roman"/>
          <w:sz w:val="16"/>
        </w:rPr>
        <w:t xml:space="preserve">. Second, </w:t>
      </w:r>
      <w:r w:rsidRPr="00DD1D8D">
        <w:rPr>
          <w:rFonts w:cs="Times New Roman"/>
          <w:b/>
          <w:sz w:val="22"/>
          <w:u w:val="single"/>
        </w:rPr>
        <w:t>argument</w:t>
      </w:r>
      <w:r w:rsidRPr="00DD1D8D">
        <w:rPr>
          <w:rFonts w:cs="Times New Roman"/>
          <w:sz w:val="16"/>
        </w:rPr>
        <w:t xml:space="preserve">, as individual advocacy, is an expression of belief. </w:t>
      </w:r>
      <w:r w:rsidRPr="00DD1D8D">
        <w:rPr>
          <w:rFonts w:cs="Times New Roman"/>
          <w:b/>
          <w:sz w:val="22"/>
          <w:u w:val="single"/>
        </w:rPr>
        <w:t>It has the potential to persuade members of the public to</w:t>
      </w:r>
      <w:r w:rsidRPr="00DD1D8D">
        <w:rPr>
          <w:rFonts w:cs="Times New Roman"/>
          <w:sz w:val="16"/>
        </w:rPr>
        <w:t xml:space="preserve"> either </w:t>
      </w:r>
      <w:r w:rsidRPr="00DD1D8D">
        <w:rPr>
          <w:rFonts w:cs="Times New Roman"/>
          <w:b/>
          <w:sz w:val="22"/>
          <w:u w:val="single"/>
        </w:rPr>
        <w:t>support or oppose progressive politics.</w:t>
      </w:r>
      <w:r w:rsidRPr="00DD1D8D">
        <w:rPr>
          <w:rFonts w:cs="Times New Roman"/>
          <w:sz w:val="16"/>
        </w:rPr>
        <w:t xml:space="preserve"> Belief itself is an accurate indicator of the way individuals will chose to act—with very real implications for openness, diversity and accommodation. Thus, as a precursor to action, argument is an essential starting point for campaigns of tolerance. Argumentative pluralism can be defined as the proper tolerance for the expression of a diversity of ideas (Scriven 1975, p. 694). Contrary to monism, pluralism holds that there are many potential beliefs in the world and that each person has the ability to determine for himself or herself that these beliefs may hold true. Referring back to the opening examples, a pluralist would respect the right for the KKK to hold certain beliefs, even if he or she may find the group offensive. In the argumentative context, pluralism requires that participants to a debate or discussion recognize the right of others to express their beliefs, no matter how objectionable they may be. The key here is expression: although certain beliefs may be more “true” than others in the epistemic sense, each should have equal access (at least initially) to forums of deliberation. It is important to distinguish pluralism from its commonly confused, but only loosely connected, counterpart, relativism. To respect the right of others to hold different beliefs does not require that they are all considered equal. Such tolerance ends at the intellectual level of each individual being able to hold their own belief. Indeed, as Muir writes, “It [pluralism] implies neither tolerance of actions based on those beliefs nor respecting the content of the beliefs” (288). Thus, while a pluralist may acknowledge the right for the Klan to hold exclusionary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 </w:t>
      </w:r>
      <w:r w:rsidRPr="00DD1D8D">
        <w:rPr>
          <w:rFonts w:cs="Times New Roman"/>
          <w:b/>
          <w:sz w:val="22"/>
          <w:u w:val="single"/>
        </w:rPr>
        <w:t>Pluralism requires that individuals acknowledge opposing beliefs and</w:t>
      </w:r>
      <w:r w:rsidRPr="00DD1D8D">
        <w:rPr>
          <w:rFonts w:cs="Times New Roman"/>
          <w:sz w:val="16"/>
        </w:rPr>
        <w:t xml:space="preserve"> arguments </w:t>
      </w:r>
      <w:r w:rsidRPr="00DD1D8D">
        <w:rPr>
          <w:rFonts w:cs="Times New Roman"/>
          <w:b/>
          <w:sz w:val="22"/>
          <w:u w:val="single"/>
        </w:rPr>
        <w:t>by forcing an understanding that personal convictions are not universal.</w:t>
      </w:r>
      <w:r w:rsidRPr="00DD1D8D">
        <w:rPr>
          <w:rFonts w:cs="Times New Roman"/>
          <w:sz w:val="16"/>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to be had on both sides of an issue. As a result, instead of advancing a cause through moralistic posturing or appeals to a falsely assumed universality (which, history has shown, frequently become justifications for scape-goating and exclusion), these proponents become purveyors of reasoned arguments that attempt to persuade others through deliberation. </w:t>
      </w:r>
      <w:r w:rsidRPr="00DD1D8D">
        <w:rPr>
          <w:rFonts w:cs="Times New Roman"/>
          <w:b/>
          <w:sz w:val="22"/>
          <w:u w:val="single"/>
        </w:rPr>
        <w:t>A clear example</w:t>
      </w:r>
      <w:r w:rsidRPr="00DD1D8D">
        <w:rPr>
          <w:rFonts w:cs="Times New Roman"/>
          <w:sz w:val="16"/>
        </w:rPr>
        <w:t xml:space="preserve"> of this </w:t>
      </w:r>
      <w:r w:rsidRPr="00DD1D8D">
        <w:rPr>
          <w:rFonts w:cs="Times New Roman"/>
          <w:b/>
          <w:sz w:val="22"/>
          <w:u w:val="single"/>
        </w:rPr>
        <w:t>occurs in competitive academic debate</w:t>
      </w:r>
      <w:r w:rsidRPr="00DD1D8D">
        <w:rPr>
          <w:rFonts w:cs="Times New Roman"/>
          <w:sz w:val="16"/>
        </w:rPr>
        <w:t xml:space="preserve">. Switch-side debating has profound implications for pluralism.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Setting aside their own “ego-identification,” </w:t>
      </w:r>
      <w:r w:rsidRPr="00DD1D8D">
        <w:rPr>
          <w:rFonts w:cs="Times New Roman"/>
          <w:b/>
          <w:sz w:val="22"/>
          <w:u w:val="single"/>
        </w:rPr>
        <w:t>students</w:t>
      </w:r>
      <w:r w:rsidRPr="00DD1D8D">
        <w:rPr>
          <w:rFonts w:cs="Times New Roman"/>
          <w:sz w:val="16"/>
        </w:rPr>
        <w:t xml:space="preserve"> realize that they </w:t>
      </w:r>
      <w:r w:rsidRPr="00DD1D8D">
        <w:rPr>
          <w:rFonts w:cs="Times New Roman"/>
          <w:b/>
          <w:sz w:val="22"/>
          <w:u w:val="single"/>
        </w:rPr>
        <w:t>must listen and understand their opponent’s arguments well enough to become advocates on behalf of them in future debates</w:t>
      </w:r>
      <w:r w:rsidRPr="00DD1D8D">
        <w:rPr>
          <w:rFonts w:cs="Times New Roman"/>
          <w:sz w:val="16"/>
        </w:rPr>
        <w:t xml:space="preserve"> (Muir 1993, p. 289). Debaters assume the position of their opponents and understand how and why the position is constructed as it is. </w:t>
      </w:r>
      <w:r w:rsidRPr="00DD1D8D">
        <w:rPr>
          <w:rFonts w:cs="Times New Roman"/>
          <w:b/>
          <w:sz w:val="22"/>
          <w:u w:val="single"/>
        </w:rPr>
        <w:t>As a result, they often come to understand that a strong case exists for opinions that they previously disregarded.</w:t>
      </w:r>
      <w:r w:rsidRPr="00DD1D8D">
        <w:rPr>
          <w:rFonts w:cs="Times New Roman"/>
          <w:sz w:val="16"/>
        </w:rPr>
        <w:t xml:space="preserve"> Recently, advocates of </w:t>
      </w:r>
      <w:r w:rsidRPr="00DD1D8D">
        <w:rPr>
          <w:rFonts w:cs="Times New Roman"/>
          <w:b/>
          <w:sz w:val="22"/>
          <w:u w:val="single"/>
        </w:rPr>
        <w:t>switch side debating</w:t>
      </w:r>
      <w:r w:rsidRPr="00DD1D8D">
        <w:rPr>
          <w:rFonts w:cs="Times New Roman"/>
          <w:sz w:val="16"/>
        </w:rPr>
        <w:t xml:space="preserve"> have taken the case of </w:t>
      </w:r>
      <w:r w:rsidRPr="00DD1D8D">
        <w:rPr>
          <w:rFonts w:cs="Times New Roman"/>
          <w:b/>
          <w:sz w:val="22"/>
          <w:u w:val="single"/>
        </w:rPr>
        <w:t>the practice</w:t>
      </w:r>
      <w:r w:rsidRPr="00DD1D8D">
        <w:rPr>
          <w:rFonts w:cs="Times New Roman"/>
          <w:sz w:val="16"/>
        </w:rPr>
        <w:t xml:space="preserve"> a step further, arguing that it, “</w:t>
      </w:r>
      <w:r w:rsidRPr="00DD1D8D">
        <w:rPr>
          <w:rFonts w:cs="Times New Roman"/>
          <w:b/>
          <w:sz w:val="22"/>
          <w:u w:val="single"/>
        </w:rPr>
        <w:t>originates from a civic attitude that serves as a bulwark against fundamentalism of all stripes</w:t>
      </w:r>
      <w:r w:rsidRPr="00DD1D8D">
        <w:rPr>
          <w:rFonts w:cs="Times New Roman"/>
          <w:sz w:val="16"/>
        </w:rPr>
        <w:t>” (English, Llano, Mitchell, Morrison, Rief and Woods 2007, p. 224). Debating practices that break down exclusive, dogmatic views may be one of the most robust checks against violence in contemporary society.</w:t>
      </w:r>
    </w:p>
    <w:p w14:paraId="3317E1E6" w14:textId="77777777" w:rsidR="00066503" w:rsidRPr="00DD1D8D" w:rsidRDefault="00066503" w:rsidP="00066503">
      <w:pPr>
        <w:keepNext/>
        <w:keepLines/>
        <w:spacing w:before="40" w:after="0"/>
        <w:outlineLvl w:val="3"/>
        <w:rPr>
          <w:rFonts w:eastAsiaTheme="majorEastAsia" w:cstheme="majorBidi"/>
          <w:b/>
          <w:bCs/>
          <w:sz w:val="26"/>
          <w:szCs w:val="26"/>
        </w:rPr>
      </w:pPr>
      <w:r w:rsidRPr="00DD1D8D">
        <w:rPr>
          <w:rFonts w:eastAsiaTheme="majorEastAsia" w:cstheme="majorBidi"/>
          <w:b/>
          <w:bCs/>
          <w:sz w:val="26"/>
          <w:szCs w:val="26"/>
        </w:rPr>
        <w:t>Impacts:</w:t>
      </w:r>
    </w:p>
    <w:p w14:paraId="3641F25F" w14:textId="77777777" w:rsidR="00066503" w:rsidRPr="00DD1D8D" w:rsidRDefault="00066503" w:rsidP="00066503">
      <w:pPr>
        <w:keepNext/>
        <w:keepLines/>
        <w:spacing w:before="40" w:after="0"/>
        <w:outlineLvl w:val="3"/>
        <w:rPr>
          <w:rFonts w:eastAsiaTheme="majorEastAsia" w:cstheme="majorBidi"/>
          <w:b/>
          <w:bCs/>
          <w:sz w:val="26"/>
          <w:szCs w:val="26"/>
        </w:rPr>
      </w:pPr>
      <w:r w:rsidRPr="00DD1D8D">
        <w:rPr>
          <w:rFonts w:eastAsiaTheme="majorEastAsia" w:cstheme="majorBidi"/>
          <w:b/>
          <w:bCs/>
          <w:sz w:val="26"/>
          <w:szCs w:val="26"/>
        </w:rPr>
        <w:t>A. The role of the ballot is to evaluate post-fiat offense through the lens of the framework. Turns and outweighs all other role of the ballot since we benefit by inculcating those attitudes, for which agonism is best.</w:t>
      </w:r>
    </w:p>
    <w:p w14:paraId="1AFBFABC" w14:textId="77777777" w:rsidR="00066503" w:rsidRPr="00DD1D8D" w:rsidRDefault="00066503" w:rsidP="00066503">
      <w:pPr>
        <w:keepNext/>
        <w:keepLines/>
        <w:spacing w:before="40" w:after="0"/>
        <w:outlineLvl w:val="3"/>
        <w:rPr>
          <w:rFonts w:eastAsiaTheme="majorEastAsia" w:cstheme="majorBidi"/>
          <w:b/>
          <w:bCs/>
          <w:sz w:val="26"/>
          <w:szCs w:val="26"/>
        </w:rPr>
      </w:pPr>
      <w:r w:rsidRPr="00DD1D8D">
        <w:rPr>
          <w:rFonts w:eastAsiaTheme="majorEastAsia" w:cstheme="majorBidi"/>
          <w:b/>
          <w:bCs/>
          <w:sz w:val="26"/>
          <w:szCs w:val="26"/>
        </w:rPr>
        <w:t>B. Coopts the prefiat layer – the arguments for agonistic inclusion apply on both layers, which means instead of appeals to call-out culture, their arguments should be framed in terms of denying the affs claims and proving the rez false.</w:t>
      </w:r>
    </w:p>
    <w:p w14:paraId="4FCEB811" w14:textId="77777777" w:rsidR="00066503" w:rsidRDefault="00066503" w:rsidP="00066503">
      <w:pPr>
        <w:pStyle w:val="Heading3"/>
      </w:pPr>
      <w:r>
        <w:t>Impact Calc</w:t>
      </w:r>
    </w:p>
    <w:p w14:paraId="48783FBD" w14:textId="77777777" w:rsidR="00066503" w:rsidRDefault="00066503" w:rsidP="00066503">
      <w:pPr>
        <w:pStyle w:val="Heading4"/>
      </w:pPr>
      <w:r>
        <w:t>1. Speech cannot be judged a priori from outside the community – these norms are contingent and not determined in advance. The community may reject particular kinds of speech and we can agree here that they should, but that judgment only aquires normative force in a community.</w:t>
      </w:r>
    </w:p>
    <w:p w14:paraId="48320E26" w14:textId="77777777" w:rsidR="00066503" w:rsidRDefault="00066503" w:rsidP="00066503">
      <w:pPr>
        <w:pStyle w:val="Heading4"/>
      </w:pPr>
      <w:r>
        <w:t>2. The framework is about the relationships between people with different viewpoints – agonism is about the right to express a viewpoint, not the reaction to it – people rejecting your perspective is fine – it’s the natural conclusion of contestability.</w:t>
      </w:r>
    </w:p>
    <w:p w14:paraId="4355B580" w14:textId="77777777" w:rsidR="00066503" w:rsidRPr="00EE1771" w:rsidRDefault="00066503" w:rsidP="00066503">
      <w:pPr>
        <w:pStyle w:val="Heading4"/>
      </w:pPr>
      <w:r>
        <w:t>3. Policy consequences aren’t relevant since the framework is a question of the foundation of the political community: the agonistic principle is the necessary right that creates the community, so it cannot act against it.</w:t>
      </w:r>
    </w:p>
    <w:p w14:paraId="4A20C657" w14:textId="77777777" w:rsidR="00066503" w:rsidRPr="00DD1D8D" w:rsidRDefault="00066503" w:rsidP="00066503"/>
    <w:p w14:paraId="6665E573" w14:textId="77777777" w:rsidR="00066503" w:rsidRPr="009929D3" w:rsidRDefault="00066503" w:rsidP="00066503">
      <w:pPr>
        <w:pStyle w:val="Heading3"/>
      </w:pPr>
      <w:r>
        <w:t>Contention</w:t>
      </w:r>
    </w:p>
    <w:p w14:paraId="6E20518E" w14:textId="77777777" w:rsidR="00066503" w:rsidRPr="0050313C" w:rsidRDefault="00066503" w:rsidP="00066503">
      <w:pPr>
        <w:keepNext/>
        <w:keepLines/>
        <w:spacing w:before="40" w:after="0"/>
        <w:outlineLvl w:val="3"/>
        <w:rPr>
          <w:rFonts w:eastAsiaTheme="majorEastAsia" w:cstheme="majorBidi"/>
          <w:b/>
          <w:bCs/>
          <w:sz w:val="26"/>
          <w:szCs w:val="26"/>
        </w:rPr>
      </w:pPr>
      <w:r w:rsidRPr="0050313C">
        <w:rPr>
          <w:rFonts w:eastAsiaTheme="majorEastAsia" w:cstheme="majorBidi"/>
          <w:b/>
          <w:bCs/>
          <w:sz w:val="26"/>
          <w:szCs w:val="26"/>
        </w:rPr>
        <w:t>The struggle for radical democracy must center pedagogy – the democratic sphere is maintained by creating a culture of agents that affirm it.</w:t>
      </w:r>
    </w:p>
    <w:p w14:paraId="68E59A30" w14:textId="77777777" w:rsidR="00066503" w:rsidRPr="0050313C" w:rsidRDefault="00066503" w:rsidP="00066503">
      <w:pPr>
        <w:rPr>
          <w:rFonts w:cs="Times New Roman"/>
          <w:sz w:val="16"/>
        </w:rPr>
      </w:pPr>
      <w:r w:rsidRPr="0050313C">
        <w:rPr>
          <w:rFonts w:cs="Times New Roman"/>
          <w:sz w:val="16"/>
        </w:rPr>
        <w:t xml:space="preserve">Henry A. </w:t>
      </w:r>
      <w:r w:rsidRPr="0050313C">
        <w:rPr>
          <w:rFonts w:cs="Times New Roman"/>
          <w:b/>
          <w:sz w:val="26"/>
        </w:rPr>
        <w:t>Giroux 13,</w:t>
      </w:r>
      <w:r w:rsidRPr="0050313C">
        <w:rPr>
          <w:rFonts w:cs="Times New Roman"/>
          <w:sz w:val="16"/>
        </w:rPr>
        <w:t xml:space="preserve"> 12-17-2013, "Henry A. Giroux," Truthout, http://www.truth-out.org/news/item/20669-radical-democracy-against-cultures-of-violence</w:t>
      </w:r>
    </w:p>
    <w:p w14:paraId="4B5908F7" w14:textId="77777777" w:rsidR="00066503" w:rsidRDefault="00066503" w:rsidP="00066503">
      <w:pPr>
        <w:rPr>
          <w:rFonts w:cs="Times New Roman"/>
          <w:sz w:val="16"/>
        </w:rPr>
      </w:pPr>
      <w:r w:rsidRPr="0050313C">
        <w:rPr>
          <w:rFonts w:cs="Times New Roman"/>
          <w:b/>
          <w:sz w:val="22"/>
          <w:u w:val="single"/>
        </w:rPr>
        <w:t>Radical democracy is rooted in an acceptance of its historicity and imperfectability, thus demanding</w:t>
      </w:r>
      <w:r w:rsidRPr="0050313C">
        <w:rPr>
          <w:rFonts w:cs="Times New Roman"/>
          <w:sz w:val="16"/>
        </w:rPr>
        <w:t xml:space="preserve"> a </w:t>
      </w:r>
      <w:r w:rsidRPr="0050313C">
        <w:rPr>
          <w:rFonts w:cs="Times New Roman"/>
          <w:b/>
          <w:sz w:val="22"/>
          <w:u w:val="single"/>
        </w:rPr>
        <w:t>constant</w:t>
      </w:r>
      <w:r w:rsidRPr="0050313C">
        <w:rPr>
          <w:rFonts w:cs="Times New Roman"/>
          <w:sz w:val="16"/>
        </w:rPr>
        <w:t xml:space="preserve"> measure of self-questioning, </w:t>
      </w:r>
      <w:r w:rsidRPr="0050313C">
        <w:rPr>
          <w:rFonts w:cs="Times New Roman"/>
          <w:b/>
          <w:sz w:val="22"/>
          <w:u w:val="single"/>
        </w:rPr>
        <w:t>criticism and critical engagement.</w:t>
      </w:r>
      <w:r w:rsidRPr="0050313C">
        <w:rPr>
          <w:rFonts w:cs="Times New Roman"/>
          <w:sz w:val="16"/>
        </w:rPr>
        <w:t xml:space="preserve"> Such a democracy implies a refusal of an endpoint, final stage or end of history narrative. Instead, it stresses what Samir Amin has termed "democratization - which stresses the dynamic aspect of a still-unfinished process."[30] Inherent in such a democracy is the need for labor to be subordinate to free time, experienced as a luxury rather than a deprivation, thus demanding a society that provides a social wage, democratized workplaces, egalitarian social services, ecologically sustainable technologies, free education and crucial social provisions.  Democracy in this sense embodies an unrelenting fidelity and obligation not to perfectibility but to justice and an endless responsibility, as Jacques Derrida insists, to "the ghosts of those who are not yet born or who are already dead."[31]   </w:t>
      </w:r>
      <w:r w:rsidRPr="0050313C">
        <w:rPr>
          <w:rFonts w:cs="Times New Roman"/>
          <w:b/>
          <w:iCs/>
          <w:sz w:val="22"/>
          <w:highlight w:val="yellow"/>
          <w:u w:val="single"/>
          <w:bdr w:val="single" w:sz="18" w:space="0" w:color="auto"/>
        </w:rPr>
        <w:t>Matters of pedagogy must be central to</w:t>
      </w:r>
      <w:r w:rsidRPr="0050313C">
        <w:rPr>
          <w:rFonts w:cs="Times New Roman"/>
          <w:b/>
          <w:iCs/>
          <w:sz w:val="22"/>
          <w:u w:val="single"/>
          <w:bdr w:val="single" w:sz="18" w:space="0" w:color="auto"/>
        </w:rPr>
        <w:t xml:space="preserve"> </w:t>
      </w:r>
      <w:r w:rsidRPr="0050313C">
        <w:rPr>
          <w:rFonts w:cs="Times New Roman"/>
          <w:b/>
          <w:iCs/>
          <w:sz w:val="22"/>
          <w:highlight w:val="yellow"/>
          <w:u w:val="single"/>
          <w:bdr w:val="single" w:sz="18" w:space="0" w:color="auto"/>
        </w:rPr>
        <w:t>any politics that embraces</w:t>
      </w:r>
      <w:r w:rsidRPr="0050313C">
        <w:rPr>
          <w:rFonts w:cs="Times New Roman"/>
          <w:sz w:val="16"/>
        </w:rPr>
        <w:t xml:space="preserve"> a notion of </w:t>
      </w:r>
      <w:r w:rsidRPr="0050313C">
        <w:rPr>
          <w:rFonts w:cs="Times New Roman"/>
          <w:b/>
          <w:iCs/>
          <w:sz w:val="22"/>
          <w:highlight w:val="yellow"/>
          <w:u w:val="single"/>
          <w:bdr w:val="single" w:sz="18" w:space="0" w:color="auto"/>
        </w:rPr>
        <w:t>radical democracy</w:t>
      </w:r>
      <w:r w:rsidRPr="0050313C">
        <w:rPr>
          <w:rFonts w:cs="Times New Roman"/>
          <w:b/>
          <w:sz w:val="22"/>
          <w:highlight w:val="yellow"/>
          <w:u w:val="single"/>
        </w:rPr>
        <w:t>. The agents necessary for</w:t>
      </w:r>
      <w:r w:rsidRPr="0050313C">
        <w:rPr>
          <w:rFonts w:cs="Times New Roman"/>
          <w:sz w:val="16"/>
        </w:rPr>
        <w:t xml:space="preserve"> such a </w:t>
      </w:r>
      <w:r w:rsidRPr="0050313C">
        <w:rPr>
          <w:rFonts w:cs="Times New Roman"/>
          <w:b/>
          <w:sz w:val="22"/>
          <w:highlight w:val="yellow"/>
          <w:u w:val="single"/>
        </w:rPr>
        <w:t>radical democratic politics can only be constructed through a critical formative culture and public pedagogy</w:t>
      </w:r>
      <w:r w:rsidRPr="0050313C">
        <w:rPr>
          <w:rFonts w:cs="Times New Roman"/>
          <w:b/>
          <w:sz w:val="22"/>
          <w:u w:val="single"/>
        </w:rPr>
        <w:t xml:space="preserve"> </w:t>
      </w:r>
      <w:r w:rsidRPr="0050313C">
        <w:rPr>
          <w:rFonts w:cs="Times New Roman"/>
          <w:sz w:val="16"/>
        </w:rPr>
        <w:t xml:space="preserve">produced largely through the media, education and other cultural apparatuses </w:t>
      </w:r>
      <w:r w:rsidRPr="0050313C">
        <w:rPr>
          <w:rFonts w:cs="Times New Roman"/>
          <w:b/>
          <w:sz w:val="22"/>
          <w:highlight w:val="yellow"/>
          <w:u w:val="single"/>
        </w:rPr>
        <w:t>that enable people to be</w:t>
      </w:r>
      <w:r w:rsidRPr="0050313C">
        <w:rPr>
          <w:rFonts w:cs="Times New Roman"/>
          <w:b/>
          <w:sz w:val="22"/>
          <w:u w:val="single"/>
        </w:rPr>
        <w:t xml:space="preserve"> </w:t>
      </w:r>
      <w:r w:rsidRPr="0050313C">
        <w:rPr>
          <w:rFonts w:cs="Times New Roman"/>
          <w:b/>
          <w:sz w:val="22"/>
          <w:highlight w:val="yellow"/>
          <w:u w:val="single"/>
        </w:rPr>
        <w:t>effective</w:t>
      </w:r>
      <w:r w:rsidRPr="0050313C">
        <w:rPr>
          <w:rFonts w:cs="Times New Roman"/>
          <w:b/>
          <w:sz w:val="22"/>
          <w:u w:val="single"/>
        </w:rPr>
        <w:t xml:space="preserve"> political and ethical agent who can </w:t>
      </w:r>
      <w:r w:rsidRPr="0050313C">
        <w:rPr>
          <w:rFonts w:cs="Times New Roman"/>
          <w:b/>
          <w:sz w:val="22"/>
          <w:highlight w:val="yellow"/>
          <w:u w:val="single"/>
        </w:rPr>
        <w:t>think critically, communicate to broader publics, and</w:t>
      </w:r>
      <w:r w:rsidRPr="0050313C">
        <w:rPr>
          <w:rFonts w:cs="Times New Roman"/>
          <w:b/>
          <w:sz w:val="22"/>
          <w:u w:val="single"/>
        </w:rPr>
        <w:t xml:space="preserve"> </w:t>
      </w:r>
      <w:r w:rsidRPr="0050313C">
        <w:rPr>
          <w:rFonts w:cs="Times New Roman"/>
          <w:b/>
          <w:sz w:val="22"/>
          <w:highlight w:val="yellow"/>
          <w:u w:val="single"/>
        </w:rPr>
        <w:t>will organize collectively to</w:t>
      </w:r>
      <w:r w:rsidRPr="0050313C">
        <w:rPr>
          <w:rFonts w:cs="Times New Roman"/>
          <w:b/>
          <w:sz w:val="22"/>
          <w:u w:val="single"/>
        </w:rPr>
        <w:t xml:space="preserve"> implement and </w:t>
      </w:r>
      <w:r w:rsidRPr="0050313C">
        <w:rPr>
          <w:rFonts w:cs="Times New Roman"/>
          <w:b/>
          <w:sz w:val="22"/>
          <w:highlight w:val="yellow"/>
          <w:u w:val="single"/>
        </w:rPr>
        <w:t>fight for a radical vision</w:t>
      </w:r>
      <w:r w:rsidRPr="0050313C">
        <w:rPr>
          <w:rFonts w:cs="Times New Roman"/>
          <w:b/>
          <w:sz w:val="22"/>
          <w:u w:val="single"/>
        </w:rPr>
        <w:t xml:space="preserve"> of democracy.  There is nothing that guarantees</w:t>
      </w:r>
      <w:r w:rsidRPr="0050313C">
        <w:rPr>
          <w:rFonts w:cs="Times New Roman"/>
          <w:sz w:val="16"/>
        </w:rPr>
        <w:t xml:space="preserve"> the existence of a sustainable </w:t>
      </w:r>
      <w:r w:rsidRPr="0050313C">
        <w:rPr>
          <w:rFonts w:cs="Times New Roman"/>
          <w:b/>
          <w:sz w:val="22"/>
          <w:u w:val="single"/>
        </w:rPr>
        <w:t xml:space="preserve">radical democracy. </w:t>
      </w:r>
      <w:r w:rsidRPr="0050313C">
        <w:rPr>
          <w:rFonts w:cs="Times New Roman"/>
          <w:b/>
          <w:sz w:val="22"/>
          <w:highlight w:val="yellow"/>
          <w:u w:val="single"/>
        </w:rPr>
        <w:t>Democracy</w:t>
      </w:r>
      <w:r w:rsidRPr="0050313C">
        <w:rPr>
          <w:rFonts w:cs="Times New Roman"/>
          <w:sz w:val="16"/>
        </w:rPr>
        <w:t xml:space="preserve"> in all of its forms </w:t>
      </w:r>
      <w:r w:rsidRPr="0050313C">
        <w:rPr>
          <w:rFonts w:cs="Times New Roman"/>
          <w:b/>
          <w:sz w:val="22"/>
          <w:highlight w:val="yellow"/>
          <w:u w:val="single"/>
        </w:rPr>
        <w:t>has to be</w:t>
      </w:r>
      <w:r w:rsidRPr="0050313C">
        <w:rPr>
          <w:rFonts w:cs="Times New Roman"/>
          <w:sz w:val="16"/>
        </w:rPr>
        <w:t xml:space="preserve"> fought for, </w:t>
      </w:r>
      <w:r w:rsidRPr="0050313C">
        <w:rPr>
          <w:rFonts w:cs="Times New Roman"/>
          <w:b/>
          <w:sz w:val="22"/>
          <w:highlight w:val="yellow"/>
          <w:u w:val="single"/>
        </w:rPr>
        <w:t>struggled over</w:t>
      </w:r>
      <w:r w:rsidRPr="0050313C">
        <w:rPr>
          <w:rFonts w:cs="Times New Roman"/>
          <w:sz w:val="16"/>
        </w:rPr>
        <w:t xml:space="preserve">, and such struggles have to be relentless </w:t>
      </w:r>
      <w:r w:rsidRPr="0050313C">
        <w:rPr>
          <w:rFonts w:cs="Times New Roman"/>
          <w:b/>
          <w:sz w:val="22"/>
          <w:highlight w:val="yellow"/>
          <w:u w:val="single"/>
        </w:rPr>
        <w:t>because</w:t>
      </w:r>
      <w:r w:rsidRPr="0050313C">
        <w:rPr>
          <w:rFonts w:cs="Times New Roman"/>
          <w:sz w:val="16"/>
          <w:highlight w:val="yellow"/>
        </w:rPr>
        <w:t xml:space="preserve"> </w:t>
      </w:r>
      <w:r w:rsidRPr="0050313C">
        <w:rPr>
          <w:rFonts w:cs="Times New Roman"/>
          <w:sz w:val="16"/>
        </w:rPr>
        <w:t xml:space="preserve">of the possibility that </w:t>
      </w:r>
      <w:r w:rsidRPr="0050313C">
        <w:rPr>
          <w:rFonts w:cs="Times New Roman"/>
          <w:b/>
          <w:sz w:val="22"/>
          <w:highlight w:val="yellow"/>
          <w:u w:val="single"/>
        </w:rPr>
        <w:t>democracy can never guarantee its own existence.</w:t>
      </w:r>
      <w:r w:rsidRPr="0050313C">
        <w:rPr>
          <w:rFonts w:cs="Times New Roman"/>
          <w:sz w:val="16"/>
        </w:rPr>
        <w:t>[32] The struggle against casino capitalism must begin as not only a struggle over power, but as a concerted and widespread attempt to make education central to politics, to address what it means to change the way in which people see things, learn how to govern rather than be governed, and embrace a collective sense of agency in which history and the future is open.</w:t>
      </w:r>
    </w:p>
    <w:p w14:paraId="31B9CA4B" w14:textId="77777777" w:rsidR="00066503" w:rsidRDefault="00066503" w:rsidP="00066503">
      <w:pPr>
        <w:pStyle w:val="Heading4"/>
      </w:pPr>
      <w:r>
        <w:t>Controls the internal link to all K alts and radical politics – the ability to speak out and fight for particular reforms is guaranteed by the agonistic mindset – alternatives shut down the collective ability to communicate to others to advance that agenda.</w:t>
      </w:r>
    </w:p>
    <w:p w14:paraId="3F925B90" w14:textId="77777777" w:rsidR="00066503" w:rsidRPr="0050313C" w:rsidRDefault="00066503" w:rsidP="00066503">
      <w:pPr>
        <w:keepNext/>
        <w:keepLines/>
        <w:spacing w:before="40" w:after="0"/>
        <w:outlineLvl w:val="3"/>
        <w:rPr>
          <w:rFonts w:eastAsiaTheme="majorEastAsia" w:cstheme="majorBidi"/>
          <w:b/>
          <w:bCs/>
          <w:sz w:val="26"/>
          <w:szCs w:val="26"/>
        </w:rPr>
      </w:pPr>
      <w:r w:rsidRPr="0050313C">
        <w:rPr>
          <w:rFonts w:eastAsiaTheme="majorEastAsia" w:cstheme="majorBidi"/>
          <w:b/>
          <w:bCs/>
          <w:sz w:val="26"/>
          <w:szCs w:val="26"/>
        </w:rPr>
        <w:t xml:space="preserve">Discourse in academic spaces is agonistic – it doesn’t aim at agreement. The principle of academic freedom enables individuals to make their own decisions and makes the university consistent with democratic culture. </w:t>
      </w:r>
    </w:p>
    <w:p w14:paraId="6CCF859E" w14:textId="77777777" w:rsidR="00066503" w:rsidRPr="0050313C" w:rsidRDefault="00066503" w:rsidP="00066503">
      <w:pPr>
        <w:rPr>
          <w:rFonts w:cs="Times New Roman"/>
          <w:sz w:val="16"/>
        </w:rPr>
      </w:pPr>
      <w:r w:rsidRPr="0050313C">
        <w:rPr>
          <w:rFonts w:cs="Times New Roman"/>
          <w:sz w:val="16"/>
        </w:rPr>
        <w:t xml:space="preserve">Judith </w:t>
      </w:r>
      <w:r w:rsidRPr="0050313C">
        <w:rPr>
          <w:rFonts w:cs="Times New Roman"/>
          <w:b/>
          <w:sz w:val="26"/>
        </w:rPr>
        <w:t>Butler 13,</w:t>
      </w:r>
      <w:r w:rsidRPr="0050313C">
        <w:rPr>
          <w:rFonts w:cs="Times New Roman"/>
          <w:sz w:val="16"/>
        </w:rPr>
        <w:t xml:space="preserve"> 2-7-2013, professor in the Rhetoric and Comparative Literature department at UC Berkeley. She is the author of several books on feminist theory, continental philosophy and contemporary politics, "Judith Butler’s Remarks to Brooklyn College on BDS," Nation, https://www.thenation.com/article/judith-butlers-remarks-brooklyn-college-bds/</w:t>
      </w:r>
    </w:p>
    <w:p w14:paraId="7045E439" w14:textId="77777777" w:rsidR="00066503" w:rsidRDefault="00066503" w:rsidP="00066503">
      <w:pPr>
        <w:rPr>
          <w:rFonts w:cs="Times New Roman"/>
          <w:b/>
          <w:iCs/>
          <w:sz w:val="22"/>
          <w:u w:val="single"/>
          <w:bdr w:val="single" w:sz="18" w:space="0" w:color="auto"/>
        </w:rPr>
      </w:pPr>
      <w:r w:rsidRPr="0050313C">
        <w:rPr>
          <w:rFonts w:cs="Times New Roman"/>
          <w:b/>
          <w:sz w:val="22"/>
          <w:highlight w:val="yellow"/>
          <w:u w:val="single"/>
        </w:rPr>
        <w:t>The principle of academic freedom is designed to make sure that powers outside</w:t>
      </w:r>
      <w:r w:rsidRPr="0050313C">
        <w:rPr>
          <w:rFonts w:cs="Times New Roman"/>
          <w:b/>
          <w:sz w:val="22"/>
          <w:u w:val="single"/>
        </w:rPr>
        <w:t xml:space="preserve"> the university</w:t>
      </w:r>
      <w:r w:rsidRPr="0050313C">
        <w:rPr>
          <w:rFonts w:cs="Times New Roman"/>
          <w:sz w:val="16"/>
        </w:rPr>
        <w:t xml:space="preserve">, </w:t>
      </w:r>
      <w:r w:rsidRPr="0050313C">
        <w:rPr>
          <w:rFonts w:cs="Times New Roman"/>
          <w:b/>
          <w:iCs/>
          <w:sz w:val="22"/>
          <w:highlight w:val="yellow"/>
          <w:u w:val="single"/>
          <w:bdr w:val="single" w:sz="18" w:space="0" w:color="auto"/>
        </w:rPr>
        <w:t>including government and corporations</w:t>
      </w:r>
      <w:r w:rsidRPr="0050313C">
        <w:rPr>
          <w:rFonts w:cs="Times New Roman"/>
          <w:sz w:val="16"/>
          <w:highlight w:val="yellow"/>
        </w:rPr>
        <w:t xml:space="preserve">, </w:t>
      </w:r>
      <w:r w:rsidRPr="0050313C">
        <w:rPr>
          <w:rFonts w:cs="Times New Roman"/>
          <w:b/>
          <w:sz w:val="22"/>
          <w:highlight w:val="yellow"/>
          <w:u w:val="single"/>
        </w:rPr>
        <w:t>are not able to control the curriculum</w:t>
      </w:r>
      <w:r w:rsidRPr="0050313C">
        <w:rPr>
          <w:rFonts w:cs="Times New Roman"/>
          <w:b/>
          <w:sz w:val="22"/>
          <w:u w:val="single"/>
        </w:rPr>
        <w:t xml:space="preserve"> or intervene</w:t>
      </w:r>
      <w:r w:rsidRPr="0050313C">
        <w:rPr>
          <w:rFonts w:cs="Times New Roman"/>
          <w:sz w:val="16"/>
        </w:rPr>
        <w:t xml:space="preserve"> in extra-mural speech. It not only bars such interventions, but </w:t>
      </w:r>
      <w:r w:rsidRPr="0050313C">
        <w:rPr>
          <w:rFonts w:cs="Times New Roman"/>
          <w:b/>
          <w:sz w:val="22"/>
          <w:highlight w:val="yellow"/>
          <w:u w:val="single"/>
        </w:rPr>
        <w:t>it</w:t>
      </w:r>
      <w:r w:rsidRPr="0050313C">
        <w:rPr>
          <w:rFonts w:cs="Times New Roman"/>
          <w:sz w:val="16"/>
        </w:rPr>
        <w:t xml:space="preserve"> also </w:t>
      </w:r>
      <w:r w:rsidRPr="0050313C">
        <w:rPr>
          <w:rFonts w:cs="Times New Roman"/>
          <w:b/>
          <w:sz w:val="22"/>
          <w:highlight w:val="yellow"/>
          <w:u w:val="single"/>
        </w:rPr>
        <w:t>protects</w:t>
      </w:r>
      <w:r w:rsidRPr="0050313C">
        <w:rPr>
          <w:rFonts w:cs="Times New Roman"/>
          <w:sz w:val="16"/>
        </w:rPr>
        <w:t xml:space="preserve"> those </w:t>
      </w:r>
      <w:r w:rsidRPr="0050313C">
        <w:rPr>
          <w:rFonts w:cs="Times New Roman"/>
          <w:b/>
          <w:sz w:val="22"/>
          <w:highlight w:val="yellow"/>
          <w:u w:val="single"/>
        </w:rPr>
        <w:t>platforms in which we</w:t>
      </w:r>
      <w:r w:rsidRPr="0050313C">
        <w:rPr>
          <w:rFonts w:cs="Times New Roman"/>
          <w:b/>
          <w:sz w:val="22"/>
          <w:u w:val="single"/>
        </w:rPr>
        <w:t xml:space="preserve"> might be able to </w:t>
      </w:r>
      <w:r w:rsidRPr="0050313C">
        <w:rPr>
          <w:rFonts w:cs="Times New Roman"/>
          <w:b/>
          <w:sz w:val="22"/>
          <w:highlight w:val="yellow"/>
          <w:u w:val="single"/>
        </w:rPr>
        <w:t>reflect</w:t>
      </w:r>
      <w:r w:rsidRPr="0050313C">
        <w:rPr>
          <w:rFonts w:cs="Times New Roman"/>
          <w:b/>
          <w:sz w:val="22"/>
          <w:u w:val="single"/>
        </w:rPr>
        <w:t xml:space="preserve"> together </w:t>
      </w:r>
      <w:r w:rsidRPr="0050313C">
        <w:rPr>
          <w:rFonts w:cs="Times New Roman"/>
          <w:b/>
          <w:sz w:val="22"/>
          <w:highlight w:val="yellow"/>
          <w:u w:val="single"/>
        </w:rPr>
        <w:t>on the most difficult problems. You can judge for yourself whether or not my reasons</w:t>
      </w:r>
      <w:r w:rsidRPr="0050313C">
        <w:rPr>
          <w:rFonts w:cs="Times New Roman"/>
          <w:sz w:val="16"/>
        </w:rPr>
        <w:t xml:space="preserve"> for lending my support to this movement </w:t>
      </w:r>
      <w:r w:rsidRPr="0050313C">
        <w:rPr>
          <w:rFonts w:cs="Times New Roman"/>
          <w:b/>
          <w:sz w:val="22"/>
          <w:highlight w:val="yellow"/>
          <w:u w:val="single"/>
        </w:rPr>
        <w:t>are good</w:t>
      </w:r>
      <w:r w:rsidRPr="0050313C">
        <w:rPr>
          <w:rFonts w:cs="Times New Roman"/>
          <w:b/>
          <w:sz w:val="22"/>
          <w:u w:val="single"/>
        </w:rPr>
        <w:t xml:space="preserve"> ones. </w:t>
      </w:r>
      <w:r w:rsidRPr="0050313C">
        <w:rPr>
          <w:rFonts w:cs="Times New Roman"/>
          <w:b/>
          <w:iCs/>
          <w:sz w:val="22"/>
          <w:highlight w:val="yellow"/>
          <w:u w:val="single"/>
          <w:bdr w:val="single" w:sz="18" w:space="0" w:color="auto"/>
        </w:rPr>
        <w:t>That is,</w:t>
      </w:r>
      <w:r w:rsidRPr="0050313C">
        <w:rPr>
          <w:rFonts w:cs="Times New Roman"/>
          <w:sz w:val="16"/>
        </w:rPr>
        <w:t xml:space="preserve"> after all, </w:t>
      </w:r>
      <w:r w:rsidRPr="0050313C">
        <w:rPr>
          <w:rFonts w:cs="Times New Roman"/>
          <w:b/>
          <w:iCs/>
          <w:sz w:val="22"/>
          <w:highlight w:val="yellow"/>
          <w:u w:val="single"/>
          <w:bdr w:val="single" w:sz="18" w:space="0" w:color="auto"/>
        </w:rPr>
        <w:t>what academic debate is about.</w:t>
      </w:r>
      <w:r w:rsidRPr="0050313C">
        <w:rPr>
          <w:rFonts w:cs="Times New Roman"/>
          <w:b/>
          <w:sz w:val="22"/>
          <w:u w:val="single"/>
        </w:rPr>
        <w:t xml:space="preserve"> It is also what democratic debate is about, which suggests that </w:t>
      </w:r>
      <w:r w:rsidRPr="0050313C">
        <w:rPr>
          <w:rFonts w:cs="Times New Roman"/>
          <w:b/>
          <w:iCs/>
          <w:sz w:val="22"/>
          <w:highlight w:val="yellow"/>
          <w:u w:val="single"/>
          <w:bdr w:val="single" w:sz="18" w:space="0" w:color="auto"/>
        </w:rPr>
        <w:t>open debate</w:t>
      </w:r>
      <w:r w:rsidRPr="0050313C">
        <w:rPr>
          <w:rFonts w:cs="Times New Roman"/>
          <w:sz w:val="16"/>
        </w:rPr>
        <w:t xml:space="preserve"> about difficult topics </w:t>
      </w:r>
      <w:r w:rsidRPr="0050313C">
        <w:rPr>
          <w:rFonts w:cs="Times New Roman"/>
          <w:b/>
          <w:iCs/>
          <w:sz w:val="22"/>
          <w:highlight w:val="yellow"/>
          <w:u w:val="single"/>
          <w:bdr w:val="single" w:sz="18" w:space="0" w:color="auto"/>
        </w:rPr>
        <w:t>functions as a meeting point between democracy and the academy.</w:t>
      </w:r>
      <w:r w:rsidRPr="0050313C">
        <w:rPr>
          <w:rFonts w:cs="Times New Roman"/>
          <w:sz w:val="16"/>
        </w:rPr>
        <w:t xml:space="preserve"> Instead of asking right away whether we are for or against this movement, perhaps we can pause just long enough to find out what exactly this is, the Boycott, Divestment and Sanctions movement, and why it is so difficult to speak about this. I am not asking anyone to join a movement this evening. I am not even a leader of this movement or part of any of its governing committee, even though the New York Times tried to anoint me the other day—I appreciated their subsequent retraction, and I apologize to my Palestinian colleagues for their error. The movement, in fact, has been organized and led by Palestinians seeking rights of political self-determination, including Omar Barghouti, who was invited first by the Students for Justice in Palestine, after which I was invited to join him. At the time I thought it would be very much like other events I have attended, a conversation with a few dozen student activists in the basement of a student center. So, as you can see, I am surprised and ill-prepared for what has happened. Omar will speak in a moment about what the BDS movement is, its successes and its aspirations. But I would like briefly to continue with the question, </w:t>
      </w:r>
      <w:r w:rsidRPr="0050313C">
        <w:rPr>
          <w:rFonts w:cs="Times New Roman"/>
          <w:b/>
          <w:sz w:val="22"/>
          <w:u w:val="single"/>
        </w:rPr>
        <w:t>what precisely are we doing</w:t>
      </w:r>
      <w:r w:rsidRPr="0050313C">
        <w:rPr>
          <w:rFonts w:cs="Times New Roman"/>
          <w:sz w:val="16"/>
        </w:rPr>
        <w:t xml:space="preserve"> here this evening</w:t>
      </w:r>
      <w:r w:rsidRPr="0050313C">
        <w:rPr>
          <w:rFonts w:cs="Times New Roman"/>
          <w:b/>
          <w:sz w:val="22"/>
          <w:u w:val="single"/>
        </w:rPr>
        <w:t xml:space="preserve">? I presume that </w:t>
      </w:r>
      <w:r w:rsidRPr="0050313C">
        <w:rPr>
          <w:rFonts w:cs="Times New Roman"/>
          <w:b/>
          <w:sz w:val="22"/>
          <w:highlight w:val="yellow"/>
          <w:u w:val="single"/>
        </w:rPr>
        <w:t>you</w:t>
      </w:r>
      <w:r w:rsidRPr="0050313C">
        <w:rPr>
          <w:rFonts w:cs="Times New Roman"/>
          <w:b/>
          <w:sz w:val="22"/>
          <w:u w:val="single"/>
        </w:rPr>
        <w:t xml:space="preserve"> came to </w:t>
      </w:r>
      <w:r w:rsidRPr="0050313C">
        <w:rPr>
          <w:rFonts w:cs="Times New Roman"/>
          <w:b/>
          <w:sz w:val="22"/>
          <w:highlight w:val="yellow"/>
          <w:u w:val="single"/>
        </w:rPr>
        <w:t>hear what there is to be said</w:t>
      </w:r>
      <w:r w:rsidRPr="0050313C">
        <w:rPr>
          <w:rFonts w:cs="Times New Roman"/>
          <w:sz w:val="16"/>
          <w:highlight w:val="yellow"/>
        </w:rPr>
        <w:t xml:space="preserve">, </w:t>
      </w:r>
      <w:r w:rsidRPr="0050313C">
        <w:rPr>
          <w:rFonts w:cs="Times New Roman"/>
          <w:b/>
          <w:sz w:val="22"/>
          <w:highlight w:val="yellow"/>
          <w:u w:val="single"/>
        </w:rPr>
        <w:t>and</w:t>
      </w:r>
      <w:r w:rsidRPr="0050313C">
        <w:rPr>
          <w:rFonts w:cs="Times New Roman"/>
          <w:sz w:val="16"/>
        </w:rPr>
        <w:t xml:space="preserve"> so to </w:t>
      </w:r>
      <w:r w:rsidRPr="0050313C">
        <w:rPr>
          <w:rFonts w:cs="Times New Roman"/>
          <w:b/>
          <w:sz w:val="22"/>
          <w:highlight w:val="yellow"/>
          <w:u w:val="single"/>
        </w:rPr>
        <w:t>test your preconceptions against what some people have to say</w:t>
      </w:r>
      <w:r w:rsidRPr="0050313C">
        <w:rPr>
          <w:rFonts w:cs="Times New Roman"/>
          <w:b/>
          <w:sz w:val="22"/>
          <w:u w:val="single"/>
        </w:rPr>
        <w:t xml:space="preserve">, to see whether your objections can be met and your questions answered. </w:t>
      </w:r>
      <w:r w:rsidRPr="0050313C">
        <w:rPr>
          <w:rFonts w:cs="Times New Roman"/>
          <w:b/>
          <w:sz w:val="22"/>
          <w:highlight w:val="yellow"/>
          <w:u w:val="single"/>
        </w:rPr>
        <w:t>In other words, you come</w:t>
      </w:r>
      <w:r w:rsidRPr="0050313C">
        <w:rPr>
          <w:rFonts w:cs="Times New Roman"/>
          <w:b/>
          <w:sz w:val="22"/>
          <w:u w:val="single"/>
        </w:rPr>
        <w:t xml:space="preserve"> here </w:t>
      </w:r>
      <w:r w:rsidRPr="0050313C">
        <w:rPr>
          <w:rFonts w:cs="Times New Roman"/>
          <w:b/>
          <w:sz w:val="22"/>
          <w:highlight w:val="yellow"/>
          <w:u w:val="single"/>
        </w:rPr>
        <w:t>to exercise critical judgment</w:t>
      </w:r>
      <w:r w:rsidRPr="0050313C">
        <w:rPr>
          <w:rFonts w:cs="Times New Roman"/>
          <w:b/>
          <w:sz w:val="22"/>
          <w:u w:val="single"/>
        </w:rPr>
        <w:t xml:space="preserve">, and </w:t>
      </w:r>
      <w:r w:rsidRPr="0050313C">
        <w:rPr>
          <w:rFonts w:cs="Times New Roman"/>
          <w:b/>
          <w:sz w:val="22"/>
          <w:highlight w:val="yellow"/>
          <w:u w:val="single"/>
        </w:rPr>
        <w:t>if the arguments you hear are not convincing, you</w:t>
      </w:r>
      <w:r w:rsidRPr="0050313C">
        <w:rPr>
          <w:rFonts w:cs="Times New Roman"/>
          <w:b/>
          <w:sz w:val="22"/>
          <w:u w:val="single"/>
        </w:rPr>
        <w:t xml:space="preserve"> will be able to cite them, to </w:t>
      </w:r>
      <w:r w:rsidRPr="0050313C">
        <w:rPr>
          <w:rFonts w:cs="Times New Roman"/>
          <w:b/>
          <w:sz w:val="22"/>
          <w:highlight w:val="yellow"/>
          <w:u w:val="single"/>
        </w:rPr>
        <w:t>develop your opposing view</w:t>
      </w:r>
      <w:r w:rsidRPr="0050313C">
        <w:rPr>
          <w:rFonts w:cs="Times New Roman"/>
          <w:b/>
          <w:sz w:val="22"/>
          <w:u w:val="single"/>
        </w:rPr>
        <w:t xml:space="preserve"> and to communicate that as you wish</w:t>
      </w:r>
      <w:r w:rsidRPr="0050313C">
        <w:rPr>
          <w:rFonts w:cs="Times New Roman"/>
          <w:sz w:val="16"/>
        </w:rPr>
        <w:t xml:space="preserve">. In this way, your </w:t>
      </w:r>
      <w:r w:rsidRPr="0050313C">
        <w:rPr>
          <w:rFonts w:cs="Times New Roman"/>
          <w:b/>
          <w:sz w:val="22"/>
          <w:u w:val="single"/>
        </w:rPr>
        <w:t>being here</w:t>
      </w:r>
      <w:r w:rsidRPr="0050313C">
        <w:rPr>
          <w:rFonts w:cs="Times New Roman"/>
          <w:sz w:val="16"/>
        </w:rPr>
        <w:t xml:space="preserve"> this evening </w:t>
      </w:r>
      <w:r w:rsidRPr="0050313C">
        <w:rPr>
          <w:rFonts w:cs="Times New Roman"/>
          <w:b/>
          <w:sz w:val="22"/>
          <w:u w:val="single"/>
        </w:rPr>
        <w:t>confirms your right to form and communicate an autonomous judgment</w:t>
      </w:r>
      <w:r w:rsidRPr="0050313C">
        <w:rPr>
          <w:rFonts w:cs="Times New Roman"/>
          <w:sz w:val="16"/>
        </w:rPr>
        <w:t xml:space="preserve">, to demonstrate why you think something is true or not, and you should be free to do this without coercion and fear. These are your rights of free expression, but they are, perhaps even more importantly, your rights to education, which involves the freedom to hear, to read and to consider any number of viewpoints as part of an ongoing public deliberation on this issue. Your presence here, even </w:t>
      </w:r>
      <w:r w:rsidRPr="0050313C">
        <w:rPr>
          <w:rFonts w:cs="Times New Roman"/>
          <w:b/>
          <w:iCs/>
          <w:sz w:val="22"/>
          <w:highlight w:val="yellow"/>
          <w:u w:val="single"/>
          <w:bdr w:val="single" w:sz="18" w:space="0" w:color="auto"/>
        </w:rPr>
        <w:t>your support for the event</w:t>
      </w:r>
      <w:r w:rsidRPr="0050313C">
        <w:rPr>
          <w:rFonts w:cs="Times New Roman"/>
          <w:sz w:val="16"/>
        </w:rPr>
        <w:t xml:space="preserve">, </w:t>
      </w:r>
      <w:r w:rsidRPr="0050313C">
        <w:rPr>
          <w:rFonts w:cs="Times New Roman"/>
          <w:b/>
          <w:iCs/>
          <w:sz w:val="22"/>
          <w:highlight w:val="yellow"/>
          <w:u w:val="single"/>
          <w:bdr w:val="single" w:sz="18" w:space="0" w:color="auto"/>
        </w:rPr>
        <w:t>does not assume agreemen</w:t>
      </w:r>
      <w:r w:rsidRPr="0050313C">
        <w:rPr>
          <w:rFonts w:cs="Times New Roman"/>
          <w:b/>
          <w:iCs/>
          <w:sz w:val="22"/>
          <w:u w:val="single"/>
          <w:bdr w:val="single" w:sz="18" w:space="0" w:color="auto"/>
        </w:rPr>
        <w:t>t</w:t>
      </w:r>
      <w:r w:rsidRPr="0050313C">
        <w:rPr>
          <w:rFonts w:cs="Times New Roman"/>
          <w:sz w:val="16"/>
        </w:rPr>
        <w:t xml:space="preserve"> among us. There is no unanimity of opinion here; indeed, </w:t>
      </w:r>
      <w:r w:rsidRPr="0050313C">
        <w:rPr>
          <w:rFonts w:cs="Times New Roman"/>
          <w:b/>
          <w:iCs/>
          <w:sz w:val="22"/>
          <w:highlight w:val="yellow"/>
          <w:u w:val="single"/>
          <w:bdr w:val="single" w:sz="18" w:space="0" w:color="auto"/>
        </w:rPr>
        <w:t>achieving unanimity is not the goal.</w:t>
      </w:r>
    </w:p>
    <w:p w14:paraId="44515937" w14:textId="77777777" w:rsidR="00066503" w:rsidRDefault="00066503" w:rsidP="00066503">
      <w:pPr>
        <w:keepNext/>
        <w:keepLines/>
        <w:spacing w:before="40" w:after="0"/>
        <w:outlineLvl w:val="3"/>
        <w:rPr>
          <w:rFonts w:eastAsiaTheme="majorEastAsia" w:cstheme="majorBidi"/>
          <w:b/>
          <w:bCs/>
          <w:sz w:val="26"/>
          <w:szCs w:val="26"/>
        </w:rPr>
      </w:pPr>
      <w:r>
        <w:rPr>
          <w:rFonts w:eastAsiaTheme="majorEastAsia" w:cstheme="majorBidi"/>
          <w:b/>
          <w:bCs/>
          <w:sz w:val="26"/>
          <w:szCs w:val="26"/>
        </w:rPr>
        <w:t>This outweighs on scope—it creates a cultural spillover where that chills speech.</w:t>
      </w:r>
    </w:p>
    <w:p w14:paraId="7FD86C37" w14:textId="77777777" w:rsidR="00066503" w:rsidRPr="0050313C" w:rsidRDefault="00066503" w:rsidP="00066503">
      <w:pPr>
        <w:keepNext/>
        <w:keepLines/>
        <w:spacing w:before="40" w:after="0"/>
        <w:outlineLvl w:val="3"/>
        <w:rPr>
          <w:rFonts w:eastAsiaTheme="majorEastAsia" w:cstheme="majorBidi"/>
          <w:b/>
          <w:bCs/>
          <w:sz w:val="26"/>
          <w:szCs w:val="26"/>
        </w:rPr>
      </w:pPr>
      <w:r w:rsidRPr="0050313C">
        <w:rPr>
          <w:rFonts w:eastAsiaTheme="majorEastAsia" w:cstheme="majorBidi"/>
          <w:b/>
          <w:bCs/>
          <w:sz w:val="26"/>
          <w:szCs w:val="26"/>
        </w:rPr>
        <w:t xml:space="preserve">Censorship imperils the conditions of public discourse – it turns speech into a weapon. If we conceive of speech as a potential tool of aggression, we cannot allow for and nurture disagreement. Single-issue PICs all require this shift in mindset, so they fail. </w:t>
      </w:r>
    </w:p>
    <w:p w14:paraId="2CBC86FF" w14:textId="77777777" w:rsidR="00066503" w:rsidRPr="0050313C" w:rsidRDefault="00066503" w:rsidP="00066503">
      <w:pPr>
        <w:rPr>
          <w:rFonts w:cs="Times New Roman"/>
          <w:sz w:val="16"/>
        </w:rPr>
      </w:pPr>
      <w:r w:rsidRPr="0050313C">
        <w:rPr>
          <w:rFonts w:cs="Times New Roman"/>
          <w:sz w:val="16"/>
        </w:rPr>
        <w:t xml:space="preserve">Judith </w:t>
      </w:r>
      <w:r w:rsidRPr="0050313C">
        <w:rPr>
          <w:rFonts w:cs="Times New Roman"/>
          <w:b/>
          <w:sz w:val="26"/>
        </w:rPr>
        <w:t>Butler 13,</w:t>
      </w:r>
      <w:r w:rsidRPr="0050313C">
        <w:rPr>
          <w:rFonts w:cs="Times New Roman"/>
          <w:sz w:val="16"/>
        </w:rPr>
        <w:t xml:space="preserve"> 2-7-2013, professor in the Rhetoric and Comparative Literature department at UC Berkeley. She is the author of several books on feminist theory, continental philosophy and contemporary politics, "Judith Butler’s Remarks to Brooklyn College on BDS," Nation, https://www.thenation.com/article/judith-butlers-remarks-brooklyn-college-bds/</w:t>
      </w:r>
    </w:p>
    <w:p w14:paraId="5793B8C8" w14:textId="77777777" w:rsidR="00066503" w:rsidRPr="0050313C" w:rsidRDefault="00066503" w:rsidP="00066503">
      <w:pPr>
        <w:rPr>
          <w:rFonts w:cs="Times New Roman"/>
          <w:b/>
          <w:sz w:val="22"/>
          <w:u w:val="single"/>
        </w:rPr>
      </w:pPr>
      <w:r w:rsidRPr="0050313C">
        <w:rPr>
          <w:rFonts w:cs="Times New Roman"/>
          <w:sz w:val="16"/>
        </w:rPr>
        <w:t xml:space="preserve">And yet </w:t>
      </w:r>
      <w:r w:rsidRPr="0050313C">
        <w:rPr>
          <w:rFonts w:cs="Times New Roman"/>
          <w:b/>
          <w:sz w:val="22"/>
          <w:highlight w:val="yellow"/>
          <w:u w:val="single"/>
        </w:rPr>
        <w:t>all of us</w:t>
      </w:r>
      <w:r w:rsidRPr="0050313C">
        <w:rPr>
          <w:rFonts w:cs="Times New Roman"/>
          <w:sz w:val="16"/>
        </w:rPr>
        <w:t xml:space="preserve"> here </w:t>
      </w:r>
      <w:r w:rsidRPr="0050313C">
        <w:rPr>
          <w:rFonts w:cs="Times New Roman"/>
          <w:b/>
          <w:sz w:val="22"/>
          <w:u w:val="single"/>
        </w:rPr>
        <w:t xml:space="preserve">have to </w:t>
      </w:r>
      <w:r w:rsidRPr="0050313C">
        <w:rPr>
          <w:rFonts w:cs="Times New Roman"/>
          <w:b/>
          <w:sz w:val="22"/>
          <w:highlight w:val="yellow"/>
          <w:u w:val="single"/>
        </w:rPr>
        <w:t>distinguish between the right to listen</w:t>
      </w:r>
      <w:r w:rsidRPr="0050313C">
        <w:rPr>
          <w:rFonts w:cs="Times New Roman"/>
          <w:b/>
          <w:sz w:val="22"/>
          <w:u w:val="single"/>
        </w:rPr>
        <w:t xml:space="preserve"> to a point of view </w:t>
      </w:r>
      <w:r w:rsidRPr="0050313C">
        <w:rPr>
          <w:rFonts w:cs="Times New Roman"/>
          <w:b/>
          <w:sz w:val="22"/>
          <w:highlight w:val="yellow"/>
          <w:u w:val="single"/>
        </w:rPr>
        <w:t>and the right to concur or dissent</w:t>
      </w:r>
      <w:r w:rsidRPr="0050313C">
        <w:rPr>
          <w:rFonts w:cs="Times New Roman"/>
          <w:b/>
          <w:sz w:val="22"/>
          <w:u w:val="single"/>
        </w:rPr>
        <w:t xml:space="preserve"> from that point of view; </w:t>
      </w:r>
      <w:r w:rsidRPr="0050313C">
        <w:rPr>
          <w:rFonts w:cs="Times New Roman"/>
          <w:b/>
          <w:sz w:val="22"/>
          <w:highlight w:val="yellow"/>
          <w:u w:val="single"/>
        </w:rPr>
        <w:t>otherwise, public discourse is destroyed by censorship</w:t>
      </w:r>
      <w:r w:rsidRPr="0050313C">
        <w:rPr>
          <w:rFonts w:cs="Times New Roman"/>
          <w:b/>
          <w:sz w:val="22"/>
          <w:u w:val="single"/>
        </w:rPr>
        <w:t xml:space="preserve">. </w:t>
      </w:r>
      <w:r w:rsidRPr="0050313C">
        <w:rPr>
          <w:rFonts w:cs="Times New Roman"/>
          <w:sz w:val="16"/>
        </w:rPr>
        <w:t xml:space="preserve">I wonder, what is the fantasy of speech nursed by the censor? There must be enormous fear </w:t>
      </w:r>
      <w:r w:rsidRPr="0050313C">
        <w:rPr>
          <w:rFonts w:cs="Times New Roman"/>
          <w:b/>
          <w:sz w:val="22"/>
          <w:highlight w:val="yellow"/>
          <w:u w:val="single"/>
        </w:rPr>
        <w:t>behind the drive to censorship</w:t>
      </w:r>
      <w:r w:rsidRPr="0050313C">
        <w:rPr>
          <w:rFonts w:cs="Times New Roman"/>
          <w:b/>
          <w:sz w:val="22"/>
          <w:u w:val="single"/>
        </w:rPr>
        <w:t>,</w:t>
      </w:r>
      <w:r w:rsidRPr="0050313C">
        <w:rPr>
          <w:rFonts w:cs="Times New Roman"/>
          <w:sz w:val="16"/>
        </w:rPr>
        <w:t xml:space="preserve"> but also </w:t>
      </w:r>
      <w:r w:rsidRPr="0050313C">
        <w:rPr>
          <w:rFonts w:cs="Times New Roman"/>
          <w:b/>
          <w:iCs/>
          <w:sz w:val="22"/>
          <w:highlight w:val="yellow"/>
          <w:u w:val="single"/>
          <w:bdr w:val="single" w:sz="18" w:space="0" w:color="auto"/>
        </w:rPr>
        <w:t>enormous aggression</w:t>
      </w:r>
      <w:r w:rsidRPr="0050313C">
        <w:rPr>
          <w:rFonts w:cs="Times New Roman"/>
          <w:b/>
          <w:sz w:val="22"/>
          <w:highlight w:val="yellow"/>
          <w:u w:val="single"/>
        </w:rPr>
        <w:t>, as if we were</w:t>
      </w:r>
      <w:r w:rsidRPr="0050313C">
        <w:rPr>
          <w:rFonts w:cs="Times New Roman"/>
          <w:sz w:val="16"/>
        </w:rPr>
        <w:t xml:space="preserve"> all </w:t>
      </w:r>
      <w:r w:rsidRPr="0050313C">
        <w:rPr>
          <w:rFonts w:cs="Times New Roman"/>
          <w:b/>
          <w:sz w:val="22"/>
          <w:highlight w:val="yellow"/>
          <w:u w:val="single"/>
        </w:rPr>
        <w:t>in a war where speech has</w:t>
      </w:r>
      <w:r w:rsidRPr="0050313C">
        <w:rPr>
          <w:rFonts w:cs="Times New Roman"/>
          <w:sz w:val="16"/>
        </w:rPr>
        <w:t xml:space="preserve"> suddenly </w:t>
      </w:r>
      <w:r w:rsidRPr="0050313C">
        <w:rPr>
          <w:rFonts w:cs="Times New Roman"/>
          <w:b/>
          <w:sz w:val="22"/>
          <w:highlight w:val="yellow"/>
          <w:u w:val="single"/>
        </w:rPr>
        <w:t>become artillery. Is there another way to approach</w:t>
      </w:r>
      <w:r w:rsidRPr="0050313C">
        <w:rPr>
          <w:rFonts w:cs="Times New Roman"/>
          <w:b/>
          <w:sz w:val="22"/>
          <w:u w:val="single"/>
        </w:rPr>
        <w:t xml:space="preserve"> language and </w:t>
      </w:r>
      <w:r w:rsidRPr="0050313C">
        <w:rPr>
          <w:rFonts w:cs="Times New Roman"/>
          <w:b/>
          <w:sz w:val="22"/>
          <w:highlight w:val="yellow"/>
          <w:u w:val="single"/>
        </w:rPr>
        <w:t>speech</w:t>
      </w:r>
      <w:r w:rsidRPr="0050313C">
        <w:rPr>
          <w:rFonts w:cs="Times New Roman"/>
          <w:b/>
          <w:sz w:val="22"/>
          <w:u w:val="single"/>
        </w:rPr>
        <w:t xml:space="preserve"> as we think about this issue?</w:t>
      </w:r>
      <w:r w:rsidRPr="0050313C">
        <w:rPr>
          <w:rFonts w:cs="Times New Roman"/>
          <w:sz w:val="16"/>
        </w:rPr>
        <w:t xml:space="preserve"> Is it possible that </w:t>
      </w:r>
      <w:r w:rsidRPr="0050313C">
        <w:rPr>
          <w:rFonts w:cs="Times New Roman"/>
          <w:b/>
          <w:sz w:val="22"/>
          <w:highlight w:val="yellow"/>
          <w:u w:val="single"/>
        </w:rPr>
        <w:t>some other use of words might forestall violence</w:t>
      </w:r>
      <w:r w:rsidRPr="0050313C">
        <w:rPr>
          <w:rFonts w:cs="Times New Roman"/>
          <w:b/>
          <w:sz w:val="22"/>
          <w:u w:val="single"/>
        </w:rPr>
        <w:t xml:space="preserve">, bring about a general ethos of non-violence, </w:t>
      </w:r>
      <w:r w:rsidRPr="0050313C">
        <w:rPr>
          <w:rFonts w:cs="Times New Roman"/>
          <w:b/>
          <w:sz w:val="22"/>
          <w:highlight w:val="yellow"/>
          <w:u w:val="single"/>
        </w:rPr>
        <w:t>and so enac</w:t>
      </w:r>
      <w:r w:rsidRPr="0050313C">
        <w:rPr>
          <w:rFonts w:cs="Times New Roman"/>
          <w:b/>
          <w:sz w:val="22"/>
          <w:u w:val="single"/>
        </w:rPr>
        <w:t>t</w:t>
      </w:r>
      <w:r w:rsidRPr="0050313C">
        <w:rPr>
          <w:rFonts w:cs="Times New Roman"/>
          <w:sz w:val="16"/>
        </w:rPr>
        <w:t xml:space="preserve">, and open onto, </w:t>
      </w:r>
      <w:r w:rsidRPr="0050313C">
        <w:rPr>
          <w:rFonts w:cs="Times New Roman"/>
          <w:b/>
          <w:sz w:val="22"/>
          <w:highlight w:val="yellow"/>
          <w:u w:val="single"/>
        </w:rPr>
        <w:t>the conditions for a public discourse that welcomes and shelters disagreement</w:t>
      </w:r>
      <w:r w:rsidRPr="0050313C">
        <w:rPr>
          <w:rFonts w:cs="Times New Roman"/>
          <w:b/>
          <w:sz w:val="22"/>
          <w:u w:val="single"/>
        </w:rPr>
        <w:t>, even disarray?</w:t>
      </w:r>
    </w:p>
    <w:p w14:paraId="5924A9D2" w14:textId="77777777" w:rsidR="00066503" w:rsidRDefault="00066503" w:rsidP="00066503">
      <w:pPr>
        <w:pStyle w:val="Heading4"/>
      </w:pPr>
      <w:r>
        <w:t xml:space="preserve">And censorship is an abysmal political strategy, </w:t>
      </w:r>
    </w:p>
    <w:p w14:paraId="6E93BCF8" w14:textId="77777777" w:rsidR="00066503" w:rsidRPr="00DD1D8D" w:rsidRDefault="00066503" w:rsidP="00066503">
      <w:pPr>
        <w:keepNext/>
        <w:keepLines/>
        <w:spacing w:before="40" w:after="0"/>
        <w:outlineLvl w:val="3"/>
        <w:rPr>
          <w:rFonts w:cs="Times New Roman"/>
          <w:sz w:val="16"/>
        </w:rPr>
      </w:pPr>
      <w:r w:rsidRPr="00DD1D8D">
        <w:rPr>
          <w:rFonts w:eastAsiaTheme="majorEastAsia" w:cstheme="majorBidi"/>
          <w:b/>
          <w:bCs/>
          <w:sz w:val="26"/>
          <w:szCs w:val="26"/>
        </w:rPr>
        <w:t>First, speech codes are clear policy failures – they don’t decrease bigotry, but they’re used against those they’re seeing to help.</w:t>
      </w:r>
    </w:p>
    <w:p w14:paraId="34C57493" w14:textId="77777777" w:rsidR="00066503" w:rsidRPr="00DD1D8D" w:rsidRDefault="00066503" w:rsidP="00066503">
      <w:pPr>
        <w:rPr>
          <w:rFonts w:cs="Times New Roman"/>
          <w:sz w:val="16"/>
        </w:rPr>
      </w:pPr>
      <w:r w:rsidRPr="00DD1D8D">
        <w:rPr>
          <w:rFonts w:cs="Times New Roman"/>
          <w:sz w:val="16"/>
        </w:rPr>
        <w:t xml:space="preserve">Conor </w:t>
      </w:r>
      <w:r w:rsidRPr="00DD1D8D">
        <w:rPr>
          <w:rFonts w:cs="Times New Roman"/>
          <w:b/>
          <w:sz w:val="26"/>
        </w:rPr>
        <w:t>Friedersdorf 15</w:t>
      </w:r>
      <w:r w:rsidRPr="00DD1D8D">
        <w:rPr>
          <w:rFonts w:cs="Times New Roman"/>
          <w:sz w:val="16"/>
        </w:rPr>
        <w:t>, 12-10-2015, "The Lessons of Bygone Free-Speech Fights," Atlantic, http://www.theatlantic.com/politics/archive/2015/12/what-student-activists-can-learn-from-bygone-free-speech-fights/419178/</w:t>
      </w:r>
    </w:p>
    <w:p w14:paraId="1615F642" w14:textId="77777777" w:rsidR="00066503" w:rsidRPr="00DD1D8D" w:rsidRDefault="00066503" w:rsidP="00066503">
      <w:pPr>
        <w:rPr>
          <w:rFonts w:cs="Times New Roman"/>
          <w:sz w:val="16"/>
        </w:rPr>
      </w:pPr>
      <w:r w:rsidRPr="00DD1D8D">
        <w:rPr>
          <w:rFonts w:cs="Times New Roman"/>
          <w:sz w:val="16"/>
        </w:rPr>
        <w:t xml:space="preserve">He was writing after the University of </w:t>
      </w:r>
      <w:r w:rsidRPr="00DD1D8D">
        <w:rPr>
          <w:rFonts w:cs="Times New Roman"/>
          <w:b/>
          <w:sz w:val="22"/>
          <w:u w:val="single"/>
        </w:rPr>
        <w:t>Michigan</w:t>
      </w:r>
      <w:r w:rsidRPr="00DD1D8D">
        <w:rPr>
          <w:rFonts w:cs="Times New Roman"/>
          <w:sz w:val="16"/>
        </w:rPr>
        <w:t xml:space="preserve">, the University of </w:t>
      </w:r>
      <w:r w:rsidRPr="00DD1D8D">
        <w:rPr>
          <w:rFonts w:cs="Times New Roman"/>
          <w:b/>
          <w:sz w:val="22"/>
          <w:u w:val="single"/>
        </w:rPr>
        <w:t>Wisconsin</w:t>
      </w:r>
      <w:r w:rsidRPr="00DD1D8D">
        <w:rPr>
          <w:rFonts w:cs="Times New Roman"/>
          <w:sz w:val="16"/>
        </w:rPr>
        <w:t xml:space="preserve">, </w:t>
      </w:r>
      <w:r w:rsidRPr="00DD1D8D">
        <w:rPr>
          <w:rFonts w:cs="Times New Roman"/>
          <w:b/>
          <w:sz w:val="22"/>
          <w:u w:val="single"/>
        </w:rPr>
        <w:t>and Stanford implemented speech codes targeted at racist and sexist speech.</w:t>
      </w:r>
      <w:r w:rsidRPr="00DD1D8D">
        <w:rPr>
          <w:rFonts w:cs="Times New Roman"/>
          <w:sz w:val="16"/>
        </w:rPr>
        <w:t xml:space="preserve"> These were efforts to respond to increasing diversity on campuses, where a number of students spewed racist and sexist speech that most everyone in this room would condemn. But </w:t>
      </w:r>
      <w:r w:rsidRPr="00DD1D8D">
        <w:rPr>
          <w:rFonts w:cs="Times New Roman"/>
          <w:b/>
          <w:sz w:val="22"/>
          <w:u w:val="single"/>
        </w:rPr>
        <w:t>those</w:t>
      </w:r>
      <w:r w:rsidRPr="00DD1D8D">
        <w:rPr>
          <w:rFonts w:cs="Times New Roman"/>
          <w:sz w:val="16"/>
        </w:rPr>
        <w:t xml:space="preserve"> speech codes </w:t>
      </w:r>
      <w:r w:rsidRPr="00DD1D8D">
        <w:rPr>
          <w:rFonts w:cs="Times New Roman"/>
          <w:b/>
          <w:sz w:val="22"/>
          <w:u w:val="single"/>
        </w:rPr>
        <w:t>were policy failures. There is no evidence that hate speech or bigotry decreased on any campus that adopted them. At Michigan</w:t>
      </w:r>
      <w:r w:rsidRPr="00DD1D8D">
        <w:rPr>
          <w:rFonts w:cs="Times New Roman"/>
          <w:sz w:val="16"/>
        </w:rPr>
        <w:t>, the speech code was analyzed by Marcia Pally, a professor of multicultural studies, who found that “</w:t>
      </w:r>
      <w:r w:rsidRPr="00DD1D8D">
        <w:rPr>
          <w:rFonts w:cs="Times New Roman"/>
          <w:b/>
          <w:sz w:val="22"/>
          <w:u w:val="single"/>
        </w:rPr>
        <w:t>black students were accused of racist speech in almost 20 cases. Students were punished only twice</w:t>
      </w:r>
      <w:r w:rsidRPr="00DD1D8D">
        <w:rPr>
          <w:rFonts w:cs="Times New Roman"/>
          <w:sz w:val="16"/>
        </w:rPr>
        <w:t xml:space="preserve"> under the code’s anti-racist provisions, </w:t>
      </w:r>
      <w:r w:rsidRPr="00DD1D8D">
        <w:rPr>
          <w:rFonts w:cs="Times New Roman"/>
          <w:b/>
          <w:sz w:val="22"/>
          <w:u w:val="single"/>
        </w:rPr>
        <w:t>both times for speech by or on behalf of blacks.</w:t>
      </w:r>
      <w:r w:rsidRPr="00DD1D8D">
        <w:rPr>
          <w:rFonts w:cs="Times New Roman"/>
          <w:sz w:val="16"/>
        </w:rPr>
        <w:t xml:space="preserve">” </w:t>
      </w:r>
    </w:p>
    <w:p w14:paraId="6395070F" w14:textId="77777777" w:rsidR="00066503" w:rsidRPr="00DD1D8D" w:rsidRDefault="00066503" w:rsidP="00066503">
      <w:pPr>
        <w:keepNext/>
        <w:keepLines/>
        <w:spacing w:before="40" w:after="0"/>
        <w:outlineLvl w:val="3"/>
        <w:rPr>
          <w:rFonts w:eastAsiaTheme="majorEastAsia" w:cstheme="majorBidi"/>
          <w:b/>
          <w:bCs/>
          <w:sz w:val="26"/>
          <w:szCs w:val="26"/>
        </w:rPr>
      </w:pPr>
      <w:r>
        <w:rPr>
          <w:rFonts w:eastAsiaTheme="majorEastAsia" w:cstheme="majorBidi"/>
          <w:b/>
          <w:bCs/>
          <w:sz w:val="26"/>
          <w:szCs w:val="26"/>
        </w:rPr>
        <w:t>Second</w:t>
      </w:r>
      <w:r w:rsidRPr="00DD1D8D">
        <w:rPr>
          <w:rFonts w:eastAsiaTheme="majorEastAsia" w:cstheme="majorBidi"/>
          <w:b/>
          <w:bCs/>
          <w:sz w:val="26"/>
          <w:szCs w:val="26"/>
        </w:rPr>
        <w:t>, retargeting – people with the ideologies you want to censor are still out there and use the censorship apparatus against you to advance their aims and suppress your speech.</w:t>
      </w:r>
    </w:p>
    <w:p w14:paraId="673CB66B" w14:textId="77777777" w:rsidR="00066503" w:rsidRPr="00DD1D8D" w:rsidRDefault="00066503" w:rsidP="00066503">
      <w:pPr>
        <w:rPr>
          <w:rFonts w:cs="Times New Roman"/>
          <w:sz w:val="16"/>
        </w:rPr>
      </w:pPr>
      <w:r w:rsidRPr="00DD1D8D">
        <w:rPr>
          <w:rFonts w:cs="Times New Roman"/>
          <w:sz w:val="16"/>
        </w:rPr>
        <w:t xml:space="preserve">Bart </w:t>
      </w:r>
      <w:r w:rsidRPr="00DD1D8D">
        <w:rPr>
          <w:rFonts w:cs="Times New Roman"/>
          <w:b/>
          <w:sz w:val="26"/>
        </w:rPr>
        <w:t>Cammaerts 9</w:t>
      </w:r>
      <w:r w:rsidRPr="00DD1D8D">
        <w:rPr>
          <w:rFonts w:cs="Times New Roman"/>
          <w:sz w:val="16"/>
        </w:rPr>
        <w:t>, London School of Economics and Political Science, England, 11-2009, "Radical pluralism and free speech in online public spaces," International Journal of Cultural Studies, http://eprints.lse.ac.uk/27895/1/Radical_pluralism_and_free_speech_in_online_public_spaces_(LSERO).pdf</w:t>
      </w:r>
    </w:p>
    <w:p w14:paraId="1F2F1D43" w14:textId="77777777" w:rsidR="00066503" w:rsidRPr="00DD1D8D" w:rsidRDefault="00066503" w:rsidP="00066503">
      <w:pPr>
        <w:rPr>
          <w:rFonts w:cs="Times New Roman"/>
          <w:sz w:val="16"/>
        </w:rPr>
      </w:pPr>
      <w:r w:rsidRPr="00DD1D8D">
        <w:rPr>
          <w:rFonts w:cs="Times New Roman"/>
          <w:sz w:val="16"/>
        </w:rPr>
        <w:t xml:space="preserve">Internet filtering and monitoring remain technical and policy options when it comes to combating hate speech on the internet. However, active </w:t>
      </w:r>
      <w:r w:rsidRPr="00DD1D8D">
        <w:rPr>
          <w:rFonts w:cs="Times New Roman"/>
          <w:b/>
          <w:sz w:val="22"/>
          <w:u w:val="single"/>
        </w:rPr>
        <w:t>censorship</w:t>
      </w:r>
      <w:r w:rsidRPr="00DD1D8D">
        <w:rPr>
          <w:rFonts w:cs="Times New Roman"/>
          <w:sz w:val="16"/>
        </w:rPr>
        <w:t xml:space="preserve"> in a democracy </w:t>
      </w:r>
      <w:r w:rsidRPr="00DD1D8D">
        <w:rPr>
          <w:rFonts w:cs="Times New Roman"/>
          <w:b/>
          <w:sz w:val="22"/>
          <w:u w:val="single"/>
        </w:rPr>
        <w:t>tends to backfire</w:t>
      </w:r>
      <w:r w:rsidRPr="00DD1D8D">
        <w:rPr>
          <w:rFonts w:cs="Times New Roman"/>
          <w:sz w:val="16"/>
        </w:rPr>
        <w:t xml:space="preserve">s in several ways. In relation to this case study, it could be argued that democracy might lose out in two ways. </w:t>
      </w:r>
      <w:r w:rsidRPr="00DD1D8D">
        <w:rPr>
          <w:rFonts w:cs="Times New Roman"/>
          <w:b/>
          <w:sz w:val="22"/>
          <w:u w:val="single"/>
        </w:rPr>
        <w:t>First, anti-democratic forces are able to construct democratic parties and institutions as ‘undemocratic’</w:t>
      </w:r>
      <w:r w:rsidRPr="00DD1D8D">
        <w:rPr>
          <w:rFonts w:cs="Times New Roman"/>
          <w:sz w:val="16"/>
        </w:rPr>
        <w:t xml:space="preserve"> on a continuous basic, claiming that they suppress ‘the true thoughts of the people’, </w:t>
      </w:r>
      <w:r w:rsidRPr="00DD1D8D">
        <w:rPr>
          <w:rFonts w:cs="Times New Roman"/>
          <w:b/>
          <w:sz w:val="22"/>
          <w:u w:val="single"/>
        </w:rPr>
        <w:t>using</w:t>
      </w:r>
      <w:r w:rsidRPr="00DD1D8D">
        <w:rPr>
          <w:rFonts w:cs="Times New Roman"/>
          <w:sz w:val="16"/>
        </w:rPr>
        <w:t xml:space="preserve"> in effect </w:t>
      </w:r>
      <w:r w:rsidRPr="00DD1D8D">
        <w:rPr>
          <w:rFonts w:cs="Times New Roman"/>
          <w:b/>
          <w:sz w:val="22"/>
          <w:u w:val="single"/>
        </w:rPr>
        <w:t>the formal rules of democracy to destroy democratic culture</w:t>
      </w:r>
      <w:r w:rsidRPr="00DD1D8D">
        <w:rPr>
          <w:rFonts w:cs="Times New Roman"/>
          <w:sz w:val="16"/>
        </w:rPr>
        <w:t xml:space="preserve"> arguing for a democratic right to be a racist. </w:t>
      </w:r>
      <w:r w:rsidRPr="00DD1D8D">
        <w:rPr>
          <w:rFonts w:cs="Times New Roman"/>
          <w:b/>
          <w:sz w:val="22"/>
          <w:u w:val="single"/>
        </w:rPr>
        <w:t>Second, how to guarantee that once a regime of content control</w:t>
      </w:r>
      <w:r w:rsidRPr="00DD1D8D">
        <w:rPr>
          <w:rFonts w:cs="Times New Roman"/>
          <w:sz w:val="16"/>
        </w:rPr>
        <w:t xml:space="preserve"> online </w:t>
      </w:r>
      <w:r w:rsidRPr="00DD1D8D">
        <w:rPr>
          <w:rFonts w:cs="Times New Roman"/>
          <w:b/>
          <w:sz w:val="22"/>
          <w:u w:val="single"/>
        </w:rPr>
        <w:t>is in place, it will not be used to silence other voices that at some future moment in time are considered</w:t>
      </w:r>
      <w:r w:rsidRPr="00DD1D8D">
        <w:rPr>
          <w:rFonts w:cs="Times New Roman"/>
          <w:sz w:val="16"/>
        </w:rPr>
        <w:t xml:space="preserve"> to be </w:t>
      </w:r>
      <w:r w:rsidRPr="00DD1D8D">
        <w:rPr>
          <w:rFonts w:cs="Times New Roman"/>
          <w:b/>
          <w:sz w:val="22"/>
          <w:u w:val="single"/>
        </w:rPr>
        <w:t>undesirable by a majority?</w:t>
      </w:r>
      <w:r w:rsidRPr="00DD1D8D">
        <w:rPr>
          <w:rFonts w:cs="Times New Roman"/>
          <w:sz w:val="16"/>
        </w:rPr>
        <w:t xml:space="preserve"> And do we really want content on the internet controlled, monitored and filtered on a permanent basis? This is, however, by no means a plea for complacency and/or ignorance, but to carefully think through the implications of intervention to exclude voices from public spaces of communication and interaction all together. Efforts to combat the incitement of hatred through democratic and legal ways should be encouraged, ‘in order to to secure a minimum of civility’ (Rosenfeld, 2001: 63). Exposure in the mainstream media of those that produce such discourses and formal legal complaints by racism watchdogs are important and fairly effective tools for achieving that (except when anonymity is invoked). The embracement of censorship of online content by democratic societies in addition to this, would not only represent crossing the rubicon, but also focuses merely on removing some of the symptoms of racism, not the root causes of it.</w:t>
      </w:r>
    </w:p>
    <w:p w14:paraId="6D824683" w14:textId="77777777" w:rsidR="00066503" w:rsidRPr="00DD1D8D" w:rsidRDefault="00066503" w:rsidP="00066503">
      <w:pPr>
        <w:keepNext/>
        <w:keepLines/>
        <w:spacing w:before="40" w:after="0"/>
        <w:outlineLvl w:val="3"/>
        <w:rPr>
          <w:rFonts w:eastAsiaTheme="majorEastAsia" w:cstheme="majorBidi"/>
          <w:b/>
          <w:bCs/>
          <w:i/>
          <w:iCs/>
          <w:sz w:val="26"/>
          <w:szCs w:val="26"/>
        </w:rPr>
      </w:pPr>
      <w:r>
        <w:t xml:space="preserve">Third, </w:t>
      </w: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39D8121E" w14:textId="77777777" w:rsidR="00066503" w:rsidRPr="00DD1D8D" w:rsidRDefault="00066503" w:rsidP="00066503">
      <w:pPr>
        <w:rPr>
          <w:rFonts w:cs="Times New Roman"/>
          <w:sz w:val="16"/>
        </w:rPr>
      </w:pPr>
      <w:r w:rsidRPr="00DD1D8D">
        <w:rPr>
          <w:rFonts w:cs="Times New Roman"/>
          <w:sz w:val="16"/>
        </w:rPr>
        <w:t xml:space="preserve">Bonnie </w:t>
      </w:r>
      <w:r w:rsidRPr="00DD1D8D">
        <w:rPr>
          <w:rFonts w:cs="Times New Roman"/>
          <w:b/>
          <w:sz w:val="26"/>
        </w:rPr>
        <w:t>Honig 93</w:t>
      </w:r>
      <w:r w:rsidRPr="00DD1D8D">
        <w:rPr>
          <w:rFonts w:cs="Times New Roman"/>
          <w:sz w:val="16"/>
        </w:rPr>
        <w:t>, Nancy Duke Lewis Professor in the departments of Modern Culture and Media (MCM) and Political Science at Brown, 4-15-1993, "Political Theory And The Displacement Of Politics," Cornell University Press.</w:t>
      </w:r>
    </w:p>
    <w:p w14:paraId="313BCC8F" w14:textId="77777777" w:rsidR="00066503" w:rsidRPr="00DD1D8D" w:rsidRDefault="00066503" w:rsidP="00066503">
      <w:pPr>
        <w:rPr>
          <w:rFonts w:cs="Times New Roman"/>
          <w:sz w:val="16"/>
        </w:rPr>
      </w:pPr>
      <w:r w:rsidRPr="00DD1D8D">
        <w:rPr>
          <w:rFonts w:cs="Times New Roman"/>
          <w:b/>
          <w:color w:val="000000" w:themeColor="text1"/>
          <w:sz w:val="22"/>
          <w:u w:val="single"/>
        </w:rPr>
        <w:t>The perpetuity of contest is not easy to celebrate. My</w:t>
      </w:r>
      <w:r w:rsidRPr="00DD1D8D">
        <w:rPr>
          <w:rFonts w:cs="Times New Roman"/>
          <w:sz w:val="16"/>
        </w:rPr>
        <w:t xml:space="preserve"> own </w:t>
      </w:r>
      <w:r w:rsidRPr="00DD1D8D">
        <w:rPr>
          <w:rFonts w:cs="Times New Roman"/>
          <w:b/>
          <w:color w:val="000000" w:themeColor="text1"/>
          <w:sz w:val="22"/>
          <w:u w:val="single"/>
        </w:rPr>
        <w:t>afﬁrmation</w:t>
      </w:r>
      <w:r w:rsidRPr="00DD1D8D">
        <w:rPr>
          <w:rFonts w:cs="Times New Roman"/>
          <w:sz w:val="16"/>
        </w:rPr>
        <w:t xml:space="preserve"> of it </w:t>
      </w:r>
      <w:r w:rsidRPr="00DD1D8D">
        <w:rPr>
          <w:rFonts w:cs="Times New Roman"/>
          <w:b/>
          <w:color w:val="000000" w:themeColor="text1"/>
          <w:sz w:val="22"/>
          <w:u w:val="single"/>
        </w:rPr>
        <w:t>is animated</w:t>
      </w:r>
      <w:r w:rsidRPr="00DD1D8D">
        <w:rPr>
          <w:rFonts w:cs="Times New Roman"/>
          <w:sz w:val="16"/>
        </w:rPr>
        <w:t xml:space="preserve">, not by the benighted teleological belief that politically active lives are necessarily fuller or more meaningful than their alternatives, but </w:t>
      </w:r>
      <w:r w:rsidRPr="00DD1D8D">
        <w:rPr>
          <w:rFonts w:cs="Times New Roman"/>
          <w:b/>
          <w:color w:val="000000" w:themeColor="text1"/>
          <w:sz w:val="22"/>
          <w:u w:val="single"/>
        </w:rPr>
        <w:t>by my conviction that the displacement of politics</w:t>
      </w:r>
      <w:r w:rsidRPr="00DD1D8D">
        <w:rPr>
          <w:rFonts w:cs="Times New Roman"/>
          <w:sz w:val="16"/>
        </w:rPr>
        <w:t xml:space="preserve"> with law or administration </w:t>
      </w:r>
      <w:r w:rsidRPr="00DD1D8D">
        <w:rPr>
          <w:rFonts w:cs="Times New Roman"/>
          <w:b/>
          <w:color w:val="000000" w:themeColor="text1"/>
          <w:sz w:val="22"/>
          <w:u w:val="single"/>
        </w:rPr>
        <w:t>engenders remainders that could disempower and perhaps even undermine democratic institutions and citizens.</w:t>
      </w:r>
      <w:r w:rsidRPr="00DD1D8D">
        <w:rPr>
          <w:rFonts w:cs="Times New Roman"/>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rFonts w:cs="Times New Roman"/>
          <w:b/>
          <w:color w:val="000000" w:themeColor="text1"/>
          <w:sz w:val="22"/>
          <w:highlight w:val="yellow"/>
          <w:u w:val="single"/>
        </w:rPr>
        <w:t>When a woman’s right to choose was ﬁrst recognized</w:t>
      </w:r>
      <w:r w:rsidRPr="00DD1D8D">
        <w:rPr>
          <w:rFonts w:cs="Times New Roman"/>
          <w:b/>
          <w:color w:val="000000" w:themeColor="text1"/>
          <w:sz w:val="22"/>
          <w:u w:val="single"/>
        </w:rPr>
        <w:t xml:space="preserve"> in</w:t>
      </w:r>
      <w:r w:rsidRPr="00DD1D8D">
        <w:rPr>
          <w:rFonts w:cs="Times New Roman"/>
          <w:sz w:val="16"/>
        </w:rPr>
        <w:t xml:space="preserve"> 1973 by a very different Court in </w:t>
      </w:r>
      <w:r w:rsidRPr="00DD1D8D">
        <w:rPr>
          <w:rFonts w:cs="Times New Roman"/>
          <w:b/>
          <w:color w:val="000000" w:themeColor="text1"/>
          <w:sz w:val="22"/>
          <w:u w:val="single"/>
        </w:rPr>
        <w:t xml:space="preserve">Roe v. Wade, </w:t>
      </w:r>
      <w:r w:rsidRPr="00DD1D8D">
        <w:rPr>
          <w:rFonts w:cs="Times New Roman"/>
          <w:b/>
          <w:color w:val="000000" w:themeColor="text1"/>
          <w:sz w:val="22"/>
          <w:highlight w:val="yellow"/>
          <w:u w:val="single"/>
        </w:rPr>
        <w:t>many</w:t>
      </w:r>
      <w:r w:rsidRPr="00DD1D8D">
        <w:rPr>
          <w:rFonts w:cs="Times New Roman"/>
          <w:sz w:val="16"/>
        </w:rPr>
        <w:t xml:space="preserve"> citizens </w:t>
      </w:r>
      <w:r w:rsidRPr="00DD1D8D">
        <w:rPr>
          <w:rFonts w:cs="Times New Roman"/>
          <w:b/>
          <w:color w:val="000000" w:themeColor="text1"/>
          <w:sz w:val="22"/>
          <w:highlight w:val="yellow"/>
          <w:u w:val="single"/>
        </w:rPr>
        <w:t>celebrated</w:t>
      </w:r>
      <w:r w:rsidRPr="00DD1D8D">
        <w:rPr>
          <w:rFonts w:cs="Times New Roman"/>
          <w:b/>
          <w:color w:val="000000" w:themeColor="text1"/>
          <w:sz w:val="22"/>
          <w:u w:val="single"/>
        </w:rPr>
        <w:t xml:space="preserve"> the</w:t>
      </w:r>
      <w:r w:rsidRPr="00DD1D8D">
        <w:rPr>
          <w:rFonts w:cs="Times New Roman"/>
          <w:sz w:val="16"/>
        </w:rPr>
        <w:t xml:space="preserve"> Court‘s </w:t>
      </w:r>
      <w:r w:rsidRPr="00DD1D8D">
        <w:rPr>
          <w:rFonts w:cs="Times New Roman"/>
          <w:b/>
          <w:color w:val="000000" w:themeColor="text1"/>
          <w:sz w:val="22"/>
          <w:u w:val="single"/>
        </w:rPr>
        <w:t xml:space="preserve">decision as </w:t>
      </w:r>
      <w:r w:rsidRPr="00DD1D8D">
        <w:rPr>
          <w:rFonts w:cs="Times New Roman"/>
          <w:b/>
          <w:color w:val="000000" w:themeColor="text1"/>
          <w:sz w:val="22"/>
          <w:highlight w:val="yellow"/>
          <w:u w:val="single"/>
        </w:rPr>
        <w:t>the end of a battle</w:t>
      </w:r>
      <w:r w:rsidRPr="00DD1D8D">
        <w:rPr>
          <w:rFonts w:cs="Times New Roman"/>
          <w:b/>
          <w:color w:val="000000" w:themeColor="text1"/>
          <w:sz w:val="22"/>
          <w:u w:val="single"/>
        </w:rPr>
        <w:t>. Those opposed</w:t>
      </w:r>
      <w:r w:rsidRPr="00DD1D8D">
        <w:rPr>
          <w:rFonts w:cs="Times New Roman"/>
          <w:sz w:val="16"/>
        </w:rPr>
        <w:t xml:space="preserve"> to the decision, </w:t>
      </w:r>
      <w:r w:rsidRPr="00DD1D8D">
        <w:rPr>
          <w:rFonts w:cs="Times New Roman"/>
          <w:b/>
          <w:color w:val="000000" w:themeColor="text1"/>
          <w:sz w:val="22"/>
          <w:highlight w:val="yellow"/>
          <w:u w:val="single"/>
        </w:rPr>
        <w:t>however</w:t>
      </w:r>
      <w:r w:rsidRPr="00DD1D8D">
        <w:rPr>
          <w:rFonts w:cs="Times New Roman"/>
          <w:b/>
          <w:color w:val="000000" w:themeColor="text1"/>
          <w:sz w:val="22"/>
          <w:u w:val="single"/>
        </w:rPr>
        <w:t>, vowed to roll back Roe v. Wade and. nineteen years later, they</w:t>
      </w:r>
      <w:r w:rsidRPr="00DD1D8D">
        <w:rPr>
          <w:rFonts w:cs="Times New Roman"/>
          <w:sz w:val="16"/>
        </w:rPr>
        <w:t xml:space="preserve"> have </w:t>
      </w:r>
      <w:r w:rsidRPr="00DD1D8D">
        <w:rPr>
          <w:rFonts w:cs="Times New Roman"/>
          <w:b/>
          <w:color w:val="000000" w:themeColor="text1"/>
          <w:sz w:val="22"/>
          <w:u w:val="single"/>
        </w:rPr>
        <w:t>had great success.</w:t>
      </w:r>
      <w:r w:rsidRPr="00DD1D8D">
        <w:rPr>
          <w:rFonts w:cs="Times New Roman"/>
          <w:sz w:val="16"/>
        </w:rPr>
        <w:t>6</w:t>
      </w:r>
      <w:r w:rsidRPr="00DD1D8D">
        <w:rPr>
          <w:rFonts w:cs="Times New Roman"/>
          <w:b/>
          <w:sz w:val="22"/>
          <w:u w:val="single"/>
        </w:rPr>
        <w:t xml:space="preserve"> </w:t>
      </w:r>
      <w:r w:rsidRPr="00DD1D8D">
        <w:rPr>
          <w:rFonts w:cs="Times New Roman"/>
          <w:b/>
          <w:iCs/>
          <w:sz w:val="22"/>
          <w:highlight w:val="yellow"/>
          <w:u w:val="single"/>
          <w:bdr w:val="single" w:sz="18" w:space="0" w:color="auto"/>
        </w:rPr>
        <w:t>The battle is being refought</w:t>
      </w:r>
      <w:r w:rsidRPr="00DD1D8D">
        <w:rPr>
          <w:rFonts w:cs="Times New Roman"/>
          <w:sz w:val="16"/>
        </w:rPr>
        <w:t xml:space="preserve"> in the Court and in the state houses. </w:t>
      </w:r>
      <w:r w:rsidRPr="00DD1D8D">
        <w:rPr>
          <w:rFonts w:cs="Times New Roman"/>
          <w:b/>
          <w:color w:val="000000" w:themeColor="text1"/>
          <w:sz w:val="22"/>
          <w:highlight w:val="yellow"/>
          <w:u w:val="single"/>
        </w:rPr>
        <w:t>Those who thought it was won</w:t>
      </w:r>
      <w:r w:rsidRPr="00DD1D8D">
        <w:rPr>
          <w:rFonts w:cs="Times New Roman"/>
          <w:b/>
          <w:color w:val="000000" w:themeColor="text1"/>
          <w:sz w:val="22"/>
          <w:u w:val="single"/>
        </w:rPr>
        <w:t xml:space="preserve"> in 1973 were surprised</w:t>
      </w:r>
      <w:r w:rsidRPr="00DD1D8D">
        <w:rPr>
          <w:rFonts w:cs="Times New Roman"/>
          <w:sz w:val="16"/>
        </w:rPr>
        <w:t xml:space="preserve"> by this sequence of events. </w:t>
      </w:r>
      <w:r w:rsidRPr="00DD1D8D">
        <w:rPr>
          <w:rFonts w:cs="Times New Roman"/>
          <w:b/>
          <w:color w:val="000000" w:themeColor="text1"/>
          <w:sz w:val="22"/>
          <w:u w:val="single"/>
        </w:rPr>
        <w:t xml:space="preserve">Many </w:t>
      </w:r>
      <w:r w:rsidRPr="00DD1D8D">
        <w:rPr>
          <w:rFonts w:cs="Times New Roman"/>
          <w:b/>
          <w:color w:val="000000" w:themeColor="text1"/>
          <w:sz w:val="22"/>
          <w:highlight w:val="yellow"/>
          <w:u w:val="single"/>
        </w:rPr>
        <w:t>assumed that, once juridically recognized, the right</w:t>
      </w:r>
      <w:r w:rsidRPr="00DD1D8D">
        <w:rPr>
          <w:rFonts w:cs="Times New Roman"/>
          <w:sz w:val="16"/>
        </w:rPr>
        <w:t xml:space="preserve"> to abort a pregnancy </w:t>
      </w:r>
      <w:r w:rsidRPr="00DD1D8D">
        <w:rPr>
          <w:rFonts w:cs="Times New Roman"/>
          <w:b/>
          <w:color w:val="000000" w:themeColor="text1"/>
          <w:sz w:val="22"/>
          <w:highlight w:val="yellow"/>
          <w:u w:val="single"/>
        </w:rPr>
        <w:t>would never be returned to</w:t>
      </w:r>
      <w:r w:rsidRPr="00DD1D8D">
        <w:rPr>
          <w:rFonts w:cs="Times New Roman"/>
          <w:sz w:val="16"/>
        </w:rPr>
        <w:t xml:space="preserve"> the space of </w:t>
      </w:r>
      <w:r w:rsidRPr="00DD1D8D">
        <w:rPr>
          <w:rFonts w:cs="Times New Roman"/>
          <w:b/>
          <w:color w:val="000000" w:themeColor="text1"/>
          <w:sz w:val="22"/>
          <w:highlight w:val="yellow"/>
          <w:u w:val="single"/>
        </w:rPr>
        <w:t>political contest.</w:t>
      </w:r>
      <w:r w:rsidRPr="00DD1D8D">
        <w:rPr>
          <w:rFonts w:cs="Times New Roman"/>
          <w:b/>
          <w:color w:val="000000" w:themeColor="text1"/>
          <w:sz w:val="22"/>
          <w:u w:val="single"/>
        </w:rPr>
        <w:t xml:space="preserve"> In the past two decades they went on to ﬁght other battles, doing relatively little to mobilize citizens and communities to protect and stabilize this new right, leaving pro-life organizations relatively free to repoliticize and redeﬁne the issues.</w:t>
      </w:r>
      <w:r w:rsidRPr="00DD1D8D">
        <w:rPr>
          <w:rFonts w:cs="Times New Roman"/>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DD1D8D">
        <w:rPr>
          <w:rFonts w:cs="Times New Roman"/>
          <w:b/>
          <w:color w:val="000000" w:themeColor="text1"/>
          <w:sz w:val="22"/>
          <w:highlight w:val="yellow"/>
          <w:u w:val="single"/>
        </w:rPr>
        <w:t>there is a lesson to be learned from</w:t>
      </w:r>
      <w:r w:rsidRPr="00DD1D8D">
        <w:rPr>
          <w:rFonts w:cs="Times New Roman"/>
          <w:b/>
          <w:color w:val="000000" w:themeColor="text1"/>
          <w:sz w:val="22"/>
          <w:u w:val="single"/>
        </w:rPr>
        <w:t xml:space="preserve"> the experience of </w:t>
      </w:r>
      <w:r w:rsidRPr="00DD1D8D">
        <w:rPr>
          <w:rFonts w:cs="Times New Roman"/>
          <w:b/>
          <w:color w:val="000000" w:themeColor="text1"/>
          <w:sz w:val="22"/>
          <w:highlight w:val="yellow"/>
          <w:u w:val="single"/>
        </w:rPr>
        <w:t>those who misread Roe</w:t>
      </w:r>
      <w:r w:rsidRPr="00DD1D8D">
        <w:rPr>
          <w:rFonts w:cs="Times New Roman"/>
          <w:sz w:val="16"/>
        </w:rPr>
        <w:t xml:space="preserve"> as the end of a battle</w:t>
      </w:r>
      <w:r w:rsidRPr="00DD1D8D">
        <w:rPr>
          <w:rFonts w:cs="Times New Roman"/>
          <w:b/>
          <w:color w:val="000000" w:themeColor="text1"/>
          <w:sz w:val="22"/>
          <w:u w:val="single"/>
        </w:rPr>
        <w:t xml:space="preserve"> and later found themselves ill equipped and unprepared</w:t>
      </w:r>
      <w:r w:rsidRPr="00DD1D8D">
        <w:rPr>
          <w:rFonts w:cs="Times New Roman"/>
          <w:sz w:val="16"/>
        </w:rPr>
        <w:t xml:space="preserve"> to stabilize and secure their still unstable rights</w:t>
      </w:r>
      <w:r w:rsidRPr="00DD1D8D">
        <w:rPr>
          <w:rFonts w:cs="Times New Roman"/>
          <w:b/>
          <w:color w:val="000000" w:themeColor="text1"/>
          <w:sz w:val="22"/>
          <w:u w:val="single"/>
        </w:rPr>
        <w:t xml:space="preserve"> when they were repoliticized and contested by their opponents. </w:t>
      </w:r>
      <w:r w:rsidRPr="00DD1D8D">
        <w:rPr>
          <w:rFonts w:cs="Times New Roman"/>
          <w:b/>
          <w:iCs/>
          <w:color w:val="000000" w:themeColor="text1"/>
          <w:sz w:val="22"/>
          <w:highlight w:val="yellow"/>
          <w:u w:val="single"/>
          <w:bdr w:val="single" w:sz="18" w:space="0" w:color="auto"/>
        </w:rPr>
        <w:t>In their mistaken belief that the agon had been successfully shut down</w:t>
      </w:r>
      <w:r w:rsidRPr="00DD1D8D">
        <w:rPr>
          <w:rFonts w:cs="Times New Roman"/>
          <w:sz w:val="16"/>
        </w:rPr>
        <w:t xml:space="preserve"> by law, </w:t>
      </w:r>
      <w:r w:rsidRPr="00DD1D8D">
        <w:rPr>
          <w:rFonts w:cs="Times New Roman"/>
          <w:b/>
          <w:iCs/>
          <w:color w:val="000000" w:themeColor="text1"/>
          <w:sz w:val="22"/>
          <w:highlight w:val="yellow"/>
          <w:u w:val="single"/>
          <w:bdr w:val="single" w:sz="18" w:space="0" w:color="auto"/>
        </w:rPr>
        <w:t>pro-choice citizens</w:t>
      </w:r>
      <w:r w:rsidRPr="00DD1D8D">
        <w:rPr>
          <w:rFonts w:cs="Times New Roman"/>
          <w:sz w:val="16"/>
        </w:rPr>
        <w:t xml:space="preserve"> ceded the agon to their opponents and </w:t>
      </w:r>
      <w:r w:rsidRPr="00DD1D8D">
        <w:rPr>
          <w:rFonts w:cs="Times New Roman"/>
          <w:b/>
          <w:iCs/>
          <w:color w:val="000000" w:themeColor="text1"/>
          <w:sz w:val="22"/>
          <w:highlight w:val="yellow"/>
          <w:u w:val="single"/>
          <w:bdr w:val="single" w:sz="18" w:space="0" w:color="auto"/>
        </w:rPr>
        <w:t>found</w:t>
      </w:r>
      <w:r w:rsidRPr="00DD1D8D">
        <w:rPr>
          <w:rFonts w:cs="Times New Roman"/>
          <w:sz w:val="16"/>
        </w:rPr>
        <w:t xml:space="preserve">, years later, </w:t>
      </w:r>
      <w:r w:rsidRPr="00DD1D8D">
        <w:rPr>
          <w:rFonts w:cs="Times New Roman"/>
          <w:b/>
          <w:iCs/>
          <w:color w:val="000000" w:themeColor="text1"/>
          <w:sz w:val="22"/>
          <w:highlight w:val="yellow"/>
          <w:u w:val="single"/>
          <w:bdr w:val="single" w:sz="18" w:space="0" w:color="auto"/>
        </w:rPr>
        <w:t>that the terms</w:t>
      </w:r>
      <w:r w:rsidRPr="00DD1D8D">
        <w:rPr>
          <w:rFonts w:cs="Times New Roman"/>
          <w:b/>
          <w:iCs/>
          <w:color w:val="000000" w:themeColor="text1"/>
          <w:sz w:val="22"/>
          <w:u w:val="single"/>
          <w:bdr w:val="single" w:sz="18" w:space="0" w:color="auto"/>
        </w:rPr>
        <w:t xml:space="preserve"> of the contest </w:t>
      </w:r>
      <w:r w:rsidRPr="00DD1D8D">
        <w:rPr>
          <w:rFonts w:cs="Times New Roman"/>
          <w:b/>
          <w:iCs/>
          <w:color w:val="000000" w:themeColor="text1"/>
          <w:sz w:val="22"/>
          <w:highlight w:val="yellow"/>
          <w:u w:val="single"/>
          <w:bdr w:val="single" w:sz="18" w:space="0" w:color="auto"/>
        </w:rPr>
        <w:t>had shifted against them.</w:t>
      </w:r>
      <w:r w:rsidRPr="00DD1D8D">
        <w:rPr>
          <w:rFonts w:cs="Times New Roman"/>
          <w:b/>
          <w:color w:val="000000" w:themeColor="text1"/>
          <w:sz w:val="22"/>
          <w:highlight w:val="yellow"/>
          <w:u w:val="single"/>
        </w:rPr>
        <w:t xml:space="preserve"> Disempowered by their belief that the law had settled the issue</w:t>
      </w:r>
      <w:r w:rsidRPr="00DD1D8D">
        <w:rPr>
          <w:rFonts w:cs="Times New Roman"/>
          <w:b/>
          <w:color w:val="000000" w:themeColor="text1"/>
          <w:sz w:val="22"/>
          <w:u w:val="single"/>
        </w:rPr>
        <w:t xml:space="preserve"> without remainder, </w:t>
      </w:r>
      <w:r w:rsidRPr="00DD1D8D">
        <w:rPr>
          <w:rFonts w:cs="Times New Roman"/>
          <w:b/>
          <w:color w:val="000000" w:themeColor="text1"/>
          <w:sz w:val="22"/>
          <w:highlight w:val="yellow"/>
          <w:u w:val="single"/>
        </w:rPr>
        <w:t>they failed to engage</w:t>
      </w:r>
      <w:r w:rsidRPr="00DD1D8D">
        <w:rPr>
          <w:rFonts w:cs="Times New Roman"/>
          <w:b/>
          <w:color w:val="000000" w:themeColor="text1"/>
          <w:sz w:val="22"/>
          <w:u w:val="single"/>
        </w:rPr>
        <w:t xml:space="preserve"> the concerns of </w:t>
      </w:r>
      <w:r w:rsidRPr="00DD1D8D">
        <w:rPr>
          <w:rFonts w:cs="Times New Roman"/>
          <w:b/>
          <w:color w:val="000000" w:themeColor="text1"/>
          <w:sz w:val="22"/>
          <w:highlight w:val="yellow"/>
          <w:u w:val="single"/>
        </w:rPr>
        <w:t>moderate citizens</w:t>
      </w:r>
      <w:r w:rsidRPr="00DD1D8D">
        <w:rPr>
          <w:rFonts w:cs="Times New Roman"/>
          <w:b/>
          <w:color w:val="000000" w:themeColor="text1"/>
          <w:sz w:val="22"/>
          <w:u w:val="single"/>
        </w:rPr>
        <w:t xml:space="preserve"> who harbored doubts about the morality of abortion, </w:t>
      </w:r>
      <w:r w:rsidRPr="00DD1D8D">
        <w:rPr>
          <w:rFonts w:cs="Times New Roman"/>
          <w:b/>
          <w:color w:val="000000" w:themeColor="text1"/>
          <w:sz w:val="22"/>
          <w:highlight w:val="yellow"/>
          <w:u w:val="single"/>
        </w:rPr>
        <w:t>leaving them and their doubts to be</w:t>
      </w:r>
      <w:r w:rsidRPr="00DD1D8D">
        <w:rPr>
          <w:rFonts w:cs="Times New Roman"/>
          <w:b/>
          <w:color w:val="000000" w:themeColor="text1"/>
          <w:sz w:val="22"/>
          <w:u w:val="single"/>
        </w:rPr>
        <w:t xml:space="preserve"> mobilized and </w:t>
      </w:r>
      <w:r w:rsidRPr="00DD1D8D">
        <w:rPr>
          <w:rFonts w:cs="Times New Roman"/>
          <w:b/>
          <w:color w:val="000000" w:themeColor="text1"/>
          <w:sz w:val="22"/>
          <w:highlight w:val="yellow"/>
          <w:u w:val="single"/>
        </w:rPr>
        <w:t>radicalized</w:t>
      </w:r>
      <w:r w:rsidRPr="00DD1D8D">
        <w:rPr>
          <w:rFonts w:cs="Times New Roman"/>
          <w:b/>
          <w:color w:val="000000" w:themeColor="text1"/>
          <w:sz w:val="22"/>
          <w:u w:val="single"/>
        </w:rPr>
        <w:t xml:space="preserve"> by those who had no doubts about the practice‘s immorality and who were determined to see it outlawed again.</w:t>
      </w:r>
      <w:r w:rsidRPr="00DD1D8D">
        <w:rPr>
          <w:rFonts w:cs="Times New Roman"/>
          <w:sz w:val="16"/>
        </w:rPr>
        <w:t xml:space="preserve">7 ¶ </w:t>
      </w:r>
      <w:r w:rsidRPr="00DD1D8D">
        <w:rPr>
          <w:rFonts w:cs="Times New Roman"/>
          <w:b/>
          <w:color w:val="000000" w:themeColor="text1"/>
          <w:sz w:val="22"/>
          <w:highlight w:val="yellow"/>
          <w:u w:val="single"/>
        </w:rPr>
        <w:t>To afﬁrm the perpetuity of contest is</w:t>
      </w:r>
      <w:r w:rsidRPr="00DD1D8D">
        <w:rPr>
          <w:rFonts w:cs="Times New Roman"/>
          <w:sz w:val="16"/>
        </w:rPr>
        <w:t xml:space="preserve"> not to celebrate a world without points of stabilization; it is </w:t>
      </w:r>
      <w:r w:rsidRPr="00DD1D8D">
        <w:rPr>
          <w:rFonts w:cs="Times New Roman"/>
          <w:b/>
          <w:color w:val="000000" w:themeColor="text1"/>
          <w:sz w:val="22"/>
          <w:highlight w:val="yellow"/>
          <w:u w:val="single"/>
        </w:rPr>
        <w:t>to afﬁrm</w:t>
      </w:r>
      <w:r w:rsidRPr="00DD1D8D">
        <w:rPr>
          <w:rFonts w:cs="Times New Roman"/>
          <w:sz w:val="16"/>
        </w:rPr>
        <w:t xml:space="preserve"> the </w:t>
      </w:r>
      <w:r w:rsidRPr="00DD1D8D">
        <w:rPr>
          <w:rFonts w:cs="Times New Roman"/>
          <w:b/>
          <w:iCs/>
          <w:color w:val="000000" w:themeColor="text1"/>
          <w:sz w:val="22"/>
          <w:highlight w:val="yellow"/>
          <w:u w:val="single"/>
          <w:bdr w:val="single" w:sz="18" w:space="0" w:color="auto"/>
        </w:rPr>
        <w:t>reality</w:t>
      </w:r>
      <w:r w:rsidRPr="00DD1D8D">
        <w:rPr>
          <w:rFonts w:cs="Times New Roman"/>
          <w:sz w:val="16"/>
        </w:rPr>
        <w:t xml:space="preserve"> of perpetual contest. even within an ordered setting, and to identify the afﬁrmative dimensions of contestation. It is to see that </w:t>
      </w:r>
      <w:r w:rsidRPr="00DD1D8D">
        <w:rPr>
          <w:rFonts w:cs="Times New Roman"/>
          <w:b/>
          <w:iCs/>
          <w:color w:val="000000" w:themeColor="text1"/>
          <w:sz w:val="22"/>
          <w:highlight w:val="yellow"/>
          <w:u w:val="single"/>
          <w:bdr w:val="single" w:sz="18" w:space="0" w:color="auto"/>
        </w:rPr>
        <w:t>the always imperfect closure of political space tends to engender remainders</w:t>
      </w:r>
      <w:r w:rsidRPr="00DD1D8D">
        <w:rPr>
          <w:rFonts w:cs="Times New Roman"/>
          <w:b/>
          <w:iCs/>
          <w:color w:val="000000" w:themeColor="text1"/>
          <w:sz w:val="22"/>
          <w:u w:val="single"/>
          <w:bdr w:val="single" w:sz="18" w:space="0" w:color="auto"/>
        </w:rPr>
        <w:t xml:space="preserve"> and</w:t>
      </w:r>
      <w:r w:rsidRPr="00DD1D8D">
        <w:rPr>
          <w:rFonts w:cs="Times New Roman"/>
          <w:sz w:val="16"/>
        </w:rPr>
        <w:t xml:space="preserve"> that, </w:t>
      </w:r>
      <w:r w:rsidRPr="00DD1D8D">
        <w:rPr>
          <w:rFonts w:cs="Times New Roman"/>
          <w:b/>
          <w:iCs/>
          <w:color w:val="000000" w:themeColor="text1"/>
          <w:sz w:val="22"/>
          <w:u w:val="single"/>
          <w:bdr w:val="single" w:sz="18" w:space="0" w:color="auto"/>
        </w:rPr>
        <w:t>if</w:t>
      </w:r>
      <w:r w:rsidRPr="00DD1D8D">
        <w:rPr>
          <w:rFonts w:cs="Times New Roman"/>
          <w:sz w:val="16"/>
        </w:rPr>
        <w:t xml:space="preserve"> those remainders are </w:t>
      </w:r>
      <w:r w:rsidRPr="00DD1D8D">
        <w:rPr>
          <w:rFonts w:cs="Times New Roman"/>
          <w:b/>
          <w:iCs/>
          <w:color w:val="000000" w:themeColor="text1"/>
          <w:sz w:val="22"/>
          <w:u w:val="single"/>
          <w:bdr w:val="single" w:sz="18" w:space="0" w:color="auto"/>
        </w:rPr>
        <w:t xml:space="preserve">not engaged, </w:t>
      </w:r>
      <w:r w:rsidRPr="00DD1D8D">
        <w:rPr>
          <w:rFonts w:cs="Times New Roman"/>
          <w:b/>
          <w:iCs/>
          <w:color w:val="000000" w:themeColor="text1"/>
          <w:sz w:val="22"/>
          <w:highlight w:val="yellow"/>
          <w:u w:val="single"/>
          <w:bdr w:val="single" w:sz="18" w:space="0" w:color="auto"/>
        </w:rPr>
        <w:t>they may return to haunt and destabilize the very closures that deny their existence.</w:t>
      </w:r>
      <w:r w:rsidRPr="00DD1D8D">
        <w:rPr>
          <w:rFonts w:cs="Times New Roman"/>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5E23649C" w14:textId="77777777" w:rsidR="00066503" w:rsidRPr="004E49E8" w:rsidRDefault="00066503" w:rsidP="00066503"/>
    <w:p w14:paraId="0ED7ACA3" w14:textId="77777777" w:rsidR="00066503" w:rsidRDefault="00066503" w:rsidP="00066503">
      <w:pPr>
        <w:pStyle w:val="Heading2"/>
      </w:pPr>
      <w:r>
        <w:t xml:space="preserve">AC v2 </w:t>
      </w:r>
    </w:p>
    <w:p w14:paraId="03069547"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A community is both defined and destabilized by what it excludes – violence is the constitutive condition of any ethico-political order. We cannot escape that violence and participate even in our attempts to catalogue it. The task of politics is to search for a “lesser violence,” even though that’s never innocent.</w:t>
      </w:r>
    </w:p>
    <w:p w14:paraId="2E9970C7" w14:textId="77777777" w:rsidR="00066503" w:rsidRPr="009273DD" w:rsidRDefault="00066503" w:rsidP="00066503">
      <w:pPr>
        <w:rPr>
          <w:rFonts w:eastAsia="Times New Roman" w:cs="Times New Roman"/>
          <w:sz w:val="16"/>
        </w:rPr>
      </w:pPr>
      <w:r w:rsidRPr="009273DD">
        <w:rPr>
          <w:rFonts w:eastAsia="Times New Roman" w:cs="Times New Roman"/>
          <w:b/>
          <w:sz w:val="26"/>
        </w:rPr>
        <w:t>Hagglund</w:t>
      </w:r>
      <w:r w:rsidRPr="009273DD">
        <w:rPr>
          <w:rFonts w:eastAsia="Times New Roman" w:cs="Times New Roman"/>
          <w:sz w:val="16"/>
        </w:rPr>
        <w:t>, Martin. 2006. “The Necessity of Discrimination: Disjoining Derrida and Levinas.” diacritics 34 (1): 40–71.</w:t>
      </w:r>
    </w:p>
    <w:p w14:paraId="4F884DAC" w14:textId="77777777" w:rsidR="00066503" w:rsidRPr="009273DD" w:rsidRDefault="00066503" w:rsidP="00066503">
      <w:pPr>
        <w:rPr>
          <w:rFonts w:eastAsia="Times New Roman" w:cs="Times New Roman"/>
          <w:b/>
          <w:sz w:val="22"/>
          <w:u w:val="single"/>
        </w:rPr>
      </w:pPr>
      <w:r w:rsidRPr="009273DD">
        <w:rPr>
          <w:rFonts w:eastAsia="Times New Roman" w:cs="Times New Roman"/>
          <w:sz w:val="16"/>
        </w:rPr>
        <w:t xml:space="preserve">There is no opposition between undecidability and the making of decisions. On the contrary, Derrida emphasizes that one always acts in relation to what cannot be predicted, that one always is forced to make decisions even though the consequences of these decisions cannot be fi nally established. Any kind of decision (ethical, political, juridical, and so forth) is more or less violent, but it is nevertheless necessary to make decisions. Once again, I want to stress that </w:t>
      </w:r>
      <w:r w:rsidRPr="009273DD">
        <w:rPr>
          <w:rFonts w:eastAsia="Times New Roman" w:cs="Times New Roman"/>
          <w:b/>
          <w:sz w:val="22"/>
          <w:u w:val="single"/>
        </w:rPr>
        <w:t>violent differentiation by no means should be understood as a Fall, where violence supervenes upon a harmony</w:t>
      </w:r>
      <w:r w:rsidRPr="009273DD">
        <w:rPr>
          <w:rFonts w:eastAsia="Times New Roman" w:cs="Times New Roman"/>
          <w:sz w:val="16"/>
        </w:rPr>
        <w:t xml:space="preserve"> that precedes it. </w:t>
      </w:r>
      <w:r w:rsidRPr="009273DD">
        <w:rPr>
          <w:rFonts w:eastAsia="Times New Roman" w:cs="Times New Roman"/>
          <w:b/>
          <w:sz w:val="22"/>
          <w:u w:val="single"/>
        </w:rPr>
        <w:t>On the contrary,</w:t>
      </w:r>
      <w:r w:rsidRPr="009273DD">
        <w:rPr>
          <w:rFonts w:eastAsia="Times New Roman" w:cs="Times New Roman"/>
          <w:sz w:val="16"/>
        </w:rPr>
        <w:t xml:space="preserve"> discrimination has to be regarded as a constitutive condition. </w:t>
      </w:r>
      <w:r w:rsidRPr="009273DD">
        <w:rPr>
          <w:rFonts w:eastAsia="Times New Roman" w:cs="Times New Roman"/>
          <w:b/>
          <w:iCs/>
          <w:sz w:val="22"/>
          <w:highlight w:val="yellow"/>
          <w:u w:val="single"/>
          <w:bdr w:val="single" w:sz="18" w:space="0" w:color="auto"/>
        </w:rPr>
        <w:t>Without divisional marks</w:t>
      </w:r>
      <w:r w:rsidRPr="009273DD">
        <w:rPr>
          <w:rFonts w:eastAsia="Times New Roman" w:cs="Times New Roman"/>
          <w:sz w:val="16"/>
        </w:rPr>
        <w:t>—which is to say: without segregating borders—</w:t>
      </w:r>
      <w:r w:rsidRPr="009273DD">
        <w:rPr>
          <w:rFonts w:eastAsia="Times New Roman" w:cs="Times New Roman"/>
          <w:b/>
          <w:iCs/>
          <w:sz w:val="22"/>
          <w:highlight w:val="yellow"/>
          <w:u w:val="single"/>
          <w:bdr w:val="single" w:sz="18" w:space="0" w:color="auto"/>
        </w:rPr>
        <w:t>there would be nothing at all.</w:t>
      </w:r>
      <w:r w:rsidRPr="009273DD">
        <w:rPr>
          <w:rFonts w:eastAsia="Times New Roman" w:cs="Times New Roman"/>
          <w:sz w:val="16"/>
        </w:rPr>
        <w:t xml:space="preserve"> In effect, </w:t>
      </w:r>
      <w:r w:rsidRPr="009273DD">
        <w:rPr>
          <w:rFonts w:eastAsia="Times New Roman" w:cs="Times New Roman"/>
          <w:b/>
          <w:sz w:val="22"/>
          <w:highlight w:val="yellow"/>
          <w:u w:val="single"/>
        </w:rPr>
        <w:t>every attempt to organize life in accordance with ethical or political prescriptions will</w:t>
      </w:r>
      <w:r w:rsidRPr="009273DD">
        <w:rPr>
          <w:rFonts w:eastAsia="Times New Roman" w:cs="Times New Roman"/>
          <w:sz w:val="16"/>
        </w:rPr>
        <w:t xml:space="preserve"> have </w:t>
      </w:r>
      <w:r w:rsidRPr="009273DD">
        <w:rPr>
          <w:rFonts w:eastAsia="Times New Roman" w:cs="Times New Roman"/>
          <w:b/>
          <w:sz w:val="22"/>
          <w:highlight w:val="yellow"/>
          <w:u w:val="single"/>
        </w:rPr>
        <w:t>be</w:t>
      </w:r>
      <w:r w:rsidRPr="009273DD">
        <w:rPr>
          <w:rFonts w:eastAsia="Times New Roman" w:cs="Times New Roman"/>
          <w:sz w:val="16"/>
        </w:rPr>
        <w:t xml:space="preserve">en </w:t>
      </w:r>
      <w:r w:rsidRPr="009273DD">
        <w:rPr>
          <w:rFonts w:eastAsia="Times New Roman" w:cs="Times New Roman"/>
          <w:b/>
          <w:sz w:val="22"/>
          <w:highlight w:val="yellow"/>
          <w:u w:val="single"/>
        </w:rPr>
        <w:t>marked by</w:t>
      </w:r>
      <w:r w:rsidRPr="009273DD">
        <w:rPr>
          <w:rFonts w:eastAsia="Times New Roman" w:cs="Times New Roman"/>
          <w:sz w:val="16"/>
        </w:rPr>
        <w:t xml:space="preserve"> a fundamental </w:t>
      </w:r>
      <w:r w:rsidRPr="009273DD">
        <w:rPr>
          <w:rFonts w:eastAsia="Times New Roman" w:cs="Times New Roman"/>
          <w:b/>
          <w:sz w:val="22"/>
          <w:highlight w:val="yellow"/>
          <w:u w:val="single"/>
        </w:rPr>
        <w:t>duplicity.</w:t>
      </w:r>
      <w:r w:rsidRPr="009273DD">
        <w:rPr>
          <w:rFonts w:eastAsia="Times New Roman" w:cs="Times New Roman"/>
          <w:sz w:val="16"/>
        </w:rPr>
        <w:t xml:space="preserve"> On the one hand, </w:t>
      </w:r>
      <w:r w:rsidRPr="009273DD">
        <w:rPr>
          <w:rFonts w:eastAsia="Times New Roman" w:cs="Times New Roman"/>
          <w:b/>
          <w:sz w:val="22"/>
          <w:highlight w:val="yellow"/>
          <w:u w:val="single"/>
        </w:rPr>
        <w:t>it is necessary to draw boundaries</w:t>
      </w:r>
      <w:r w:rsidRPr="009273DD">
        <w:rPr>
          <w:rFonts w:eastAsia="Times New Roman" w:cs="Times New Roman"/>
          <w:sz w:val="16"/>
        </w:rPr>
        <w:t xml:space="preserve">, to demarcate, in order </w:t>
      </w:r>
      <w:r w:rsidRPr="009273DD">
        <w:rPr>
          <w:rFonts w:eastAsia="Times New Roman" w:cs="Times New Roman"/>
          <w:b/>
          <w:sz w:val="22"/>
          <w:highlight w:val="yellow"/>
          <w:u w:val="single"/>
        </w:rPr>
        <w:t>to form any community whatsoever</w:t>
      </w:r>
      <w:r w:rsidRPr="009273DD">
        <w:rPr>
          <w:rFonts w:eastAsia="Times New Roman" w:cs="Times New Roman"/>
          <w:sz w:val="16"/>
        </w:rPr>
        <w:t xml:space="preserve">. On the other hand, it is precisely </w:t>
      </w:r>
      <w:r w:rsidRPr="009273DD">
        <w:rPr>
          <w:rFonts w:eastAsia="Times New Roman" w:cs="Times New Roman"/>
          <w:b/>
          <w:sz w:val="22"/>
          <w:highlight w:val="yellow"/>
          <w:u w:val="single"/>
        </w:rPr>
        <w:t>because of these</w:t>
      </w:r>
      <w:r w:rsidRPr="009273DD">
        <w:rPr>
          <w:rFonts w:eastAsia="Times New Roman" w:cs="Times New Roman"/>
          <w:b/>
          <w:sz w:val="22"/>
          <w:u w:val="single"/>
        </w:rPr>
        <w:t xml:space="preserve"> excluding borders</w:t>
      </w:r>
      <w:r w:rsidRPr="009273DD">
        <w:rPr>
          <w:rFonts w:eastAsia="Times New Roman" w:cs="Times New Roman"/>
          <w:sz w:val="16"/>
        </w:rPr>
        <w:t xml:space="preserve"> that </w:t>
      </w:r>
      <w:r w:rsidRPr="009273DD">
        <w:rPr>
          <w:rFonts w:eastAsia="Times New Roman" w:cs="Times New Roman"/>
          <w:b/>
          <w:sz w:val="22"/>
          <w:highlight w:val="yellow"/>
          <w:u w:val="single"/>
        </w:rPr>
        <w:t>every</w:t>
      </w:r>
      <w:r w:rsidRPr="009273DD">
        <w:rPr>
          <w:rFonts w:eastAsia="Times New Roman" w:cs="Times New Roman"/>
          <w:sz w:val="16"/>
        </w:rPr>
        <w:t xml:space="preserve"> kind of </w:t>
      </w:r>
      <w:r w:rsidRPr="009273DD">
        <w:rPr>
          <w:rFonts w:eastAsia="Times New Roman" w:cs="Times New Roman"/>
          <w:b/>
          <w:sz w:val="22"/>
          <w:highlight w:val="yellow"/>
          <w:u w:val="single"/>
        </w:rPr>
        <w:t>community is characterized by a</w:t>
      </w:r>
      <w:r w:rsidRPr="009273DD">
        <w:rPr>
          <w:rFonts w:eastAsia="Times New Roman" w:cs="Times New Roman"/>
          <w:sz w:val="16"/>
        </w:rPr>
        <w:t xml:space="preserve"> more or less </w:t>
      </w:r>
      <w:r w:rsidRPr="009273DD">
        <w:rPr>
          <w:rFonts w:eastAsia="Times New Roman" w:cs="Times New Roman"/>
          <w:b/>
          <w:sz w:val="22"/>
          <w:highlight w:val="yellow"/>
          <w:u w:val="single"/>
        </w:rPr>
        <w:t>palpable instability.</w:t>
      </w:r>
      <w:r w:rsidRPr="009273DD">
        <w:rPr>
          <w:rFonts w:eastAsia="Times New Roman" w:cs="Times New Roman"/>
          <w:sz w:val="16"/>
        </w:rPr>
        <w:t xml:space="preserve"> What cannot be included opens the threat as well as the chance that the prevalent order may be transformed or subverted. In Specters of Marx, Derrida pursues this argument in terms of an originary “spectrality.” A salient connotation concerns phantoms and specters as haunting reminders of the victims of historical violence, of those who have been excluded or extinguished from the formation of a society. The notion of spectrality is not, however, exhausted by these ghosts that question the good conscience of a state, a nation, or an ideology. Rather, Derridaʼs aim is to formulate a general “hauntology” (hantologie), in contrast to the traditional “ontology” that thinks being in terms of self-identical presence. What is important about the fi gure of the specter, then, is that it cannot be fully present: it has no being in itself but marks a relation to what is no longer or not yet. And since time— the disjointure between past and future—is a condition even for the slightest moment, Derrida argues that spectrality is at work in everything that happens. </w:t>
      </w:r>
      <w:r w:rsidRPr="009273DD">
        <w:rPr>
          <w:rFonts w:eastAsia="Times New Roman" w:cs="Times New Roman"/>
          <w:b/>
          <w:sz w:val="22"/>
          <w:u w:val="single"/>
        </w:rPr>
        <w:t>An identity or community can never escape the machinery of exclusion</w:t>
      </w:r>
      <w:r w:rsidRPr="009273DD">
        <w:rPr>
          <w:rFonts w:eastAsia="Times New Roman" w:cs="Times New Roman"/>
          <w:sz w:val="16"/>
        </w:rPr>
        <w:t xml:space="preserve">, can never fail to engender ghosts, </w:t>
      </w:r>
      <w:r w:rsidRPr="009273DD">
        <w:rPr>
          <w:rFonts w:eastAsia="Times New Roman" w:cs="Times New Roman"/>
          <w:b/>
          <w:sz w:val="22"/>
          <w:u w:val="single"/>
        </w:rPr>
        <w:t>since it must demarcate itself</w:t>
      </w:r>
      <w:r w:rsidRPr="009273DD">
        <w:rPr>
          <w:rFonts w:eastAsia="Times New Roman" w:cs="Times New Roman"/>
          <w:sz w:val="16"/>
        </w:rPr>
        <w:t xml:space="preserve"> against a past that cannot be encompassed and a future that cannot be anticipated. Inversely, </w:t>
      </w:r>
      <w:r w:rsidRPr="009273DD">
        <w:rPr>
          <w:rFonts w:eastAsia="Times New Roman" w:cs="Times New Roman"/>
          <w:b/>
          <w:sz w:val="22"/>
          <w:highlight w:val="yellow"/>
          <w:u w:val="single"/>
        </w:rPr>
        <w:t>it will always be threatened by what it cannot integrate</w:t>
      </w:r>
      <w:r w:rsidRPr="009273DD">
        <w:rPr>
          <w:rFonts w:eastAsia="Times New Roman" w:cs="Times New Roman"/>
          <w:sz w:val="16"/>
        </w:rPr>
        <w:t xml:space="preserve"> in itself—haunted by the negated, the neglected, and the unforeseeable. Thus, a rigorous deconstructive thinking maintains that </w:t>
      </w:r>
      <w:r w:rsidRPr="009273DD">
        <w:rPr>
          <w:rFonts w:eastAsia="Times New Roman" w:cs="Times New Roman"/>
          <w:b/>
          <w:sz w:val="22"/>
          <w:u w:val="single"/>
        </w:rPr>
        <w:t>we are always already inscribed in an “economy of violence”</w:t>
      </w:r>
      <w:r w:rsidRPr="009273DD">
        <w:rPr>
          <w:rFonts w:eastAsia="Times New Roman" w:cs="Times New Roman"/>
          <w:sz w:val="16"/>
        </w:rPr>
        <w:t xml:space="preserve"> where we are both excluding and being excluded. No position can be autonomous or absolute but is necessarily bound to other positions that it violates and by which it is violated. </w:t>
      </w:r>
      <w:r w:rsidRPr="009273DD">
        <w:rPr>
          <w:rFonts w:eastAsia="Times New Roman" w:cs="Times New Roman"/>
          <w:b/>
          <w:sz w:val="22"/>
          <w:highlight w:val="yellow"/>
          <w:u w:val="single"/>
        </w:rPr>
        <w:t>The struggle for justice can thus not be a struggle for peace, but only for</w:t>
      </w:r>
      <w:r w:rsidRPr="009273DD">
        <w:rPr>
          <w:rFonts w:eastAsia="Times New Roman" w:cs="Times New Roman"/>
          <w:sz w:val="16"/>
        </w:rPr>
        <w:t xml:space="preserve"> what I will call </w:t>
      </w:r>
      <w:r w:rsidRPr="009273DD">
        <w:rPr>
          <w:rFonts w:eastAsia="Times New Roman" w:cs="Times New Roman"/>
          <w:b/>
          <w:sz w:val="22"/>
          <w:highlight w:val="yellow"/>
          <w:u w:val="single"/>
        </w:rPr>
        <w:t>“lesser violence.”</w:t>
      </w:r>
      <w:r w:rsidRPr="009273DD">
        <w:rPr>
          <w:rFonts w:eastAsia="Times New Roman" w:cs="Times New Roman"/>
          <w:sz w:val="16"/>
        </w:rPr>
        <w:t xml:space="preserve"> Derrida himself only uses this term briefly in his essay “Violence and Metaphysics,” but I will seek to develop its significance.12 The starting point for my argument is that </w:t>
      </w:r>
      <w:r w:rsidRPr="009273DD">
        <w:rPr>
          <w:rFonts w:eastAsia="Times New Roman" w:cs="Times New Roman"/>
          <w:b/>
          <w:sz w:val="22"/>
          <w:highlight w:val="yellow"/>
          <w:u w:val="single"/>
        </w:rPr>
        <w:t>all decisions</w:t>
      </w:r>
      <w:r w:rsidRPr="009273DD">
        <w:rPr>
          <w:rFonts w:eastAsia="Times New Roman" w:cs="Times New Roman"/>
          <w:sz w:val="16"/>
        </w:rPr>
        <w:t xml:space="preserve"> made </w:t>
      </w:r>
      <w:r w:rsidRPr="009273DD">
        <w:rPr>
          <w:rFonts w:eastAsia="Times New Roman" w:cs="Times New Roman"/>
          <w:b/>
          <w:sz w:val="22"/>
          <w:highlight w:val="yellow"/>
          <w:u w:val="single"/>
        </w:rPr>
        <w:t>in the name of justice are made in view of what is judged to be the lesser</w:t>
      </w:r>
      <w:r w:rsidRPr="009273DD">
        <w:rPr>
          <w:rFonts w:eastAsia="Times New Roman" w:cs="Times New Roman"/>
          <w:sz w:val="16"/>
        </w:rPr>
        <w:t xml:space="preserve"> violence. If there is always an economy of violence, </w:t>
      </w:r>
      <w:r w:rsidRPr="009273DD">
        <w:rPr>
          <w:rFonts w:eastAsia="Times New Roman" w:cs="Times New Roman"/>
          <w:b/>
          <w:iCs/>
          <w:sz w:val="22"/>
          <w:highlight w:val="yellow"/>
          <w:u w:val="single"/>
          <w:bdr w:val="single" w:sz="18" w:space="0" w:color="auto"/>
        </w:rPr>
        <w:t>decisions</w:t>
      </w:r>
      <w:r w:rsidRPr="009273DD">
        <w:rPr>
          <w:rFonts w:eastAsia="Times New Roman" w:cs="Times New Roman"/>
          <w:b/>
          <w:iCs/>
          <w:sz w:val="22"/>
          <w:u w:val="single"/>
          <w:bdr w:val="single" w:sz="18" w:space="0" w:color="auto"/>
        </w:rPr>
        <w:t xml:space="preserve"> of justice </w:t>
      </w:r>
      <w:r w:rsidRPr="009273DD">
        <w:rPr>
          <w:rFonts w:eastAsia="Times New Roman" w:cs="Times New Roman"/>
          <w:b/>
          <w:iCs/>
          <w:sz w:val="22"/>
          <w:highlight w:val="yellow"/>
          <w:u w:val="single"/>
          <w:bdr w:val="single" w:sz="18" w:space="0" w:color="auto"/>
        </w:rPr>
        <w:t>cannot be a matter of choosing what is nonviolent.</w:t>
      </w:r>
      <w:r w:rsidRPr="009273DD">
        <w:rPr>
          <w:rFonts w:eastAsia="Times New Roman" w:cs="Times New Roman"/>
          <w:sz w:val="16"/>
        </w:rPr>
        <w:t xml:space="preserve"> To justify something is rather to contend that it is less violent than something else. This does not mean that decisions made in view of lesser violence are actually less violent than the violence they oppose. On the contrary, even the most horrendous acts are justifi ed in view of what is judged to be the lesser violence. For example, justifications of genocide clearly appeal to an argument for lesser violence, since the extinction of the group in question is claimed to be less violent than the dangers it poses to another group. The disquieting point, however, is that all decisions of justice are implicated in the logic of violence. </w:t>
      </w:r>
      <w:r w:rsidRPr="009273DD">
        <w:rPr>
          <w:rFonts w:eastAsia="Times New Roman" w:cs="Times New Roman"/>
          <w:b/>
          <w:iCs/>
          <w:sz w:val="22"/>
          <w:highlight w:val="yellow"/>
          <w:u w:val="single"/>
          <w:bdr w:val="single" w:sz="18" w:space="0" w:color="auto"/>
        </w:rPr>
        <w:t>The desire for lesser violence is never innocent,</w:t>
      </w:r>
      <w:r w:rsidRPr="009273DD">
        <w:rPr>
          <w:rFonts w:eastAsia="Times New Roman" w:cs="Times New Roman"/>
          <w:b/>
          <w:sz w:val="22"/>
          <w:highlight w:val="yellow"/>
          <w:u w:val="single"/>
        </w:rPr>
        <w:t xml:space="preserve"> since it is a desire for violence in one form or another, and there can be no guarantee that it is in the service of</w:t>
      </w:r>
      <w:r w:rsidRPr="009273DD">
        <w:rPr>
          <w:rFonts w:eastAsia="Times New Roman" w:cs="Times New Roman"/>
          <w:sz w:val="16"/>
        </w:rPr>
        <w:t xml:space="preserve"> perpetrating </w:t>
      </w:r>
      <w:r w:rsidRPr="009273DD">
        <w:rPr>
          <w:rFonts w:eastAsia="Times New Roman" w:cs="Times New Roman"/>
          <w:b/>
          <w:sz w:val="22"/>
          <w:highlight w:val="yellow"/>
          <w:u w:val="single"/>
        </w:rPr>
        <w:t>the better.</w:t>
      </w:r>
      <w:r w:rsidRPr="009273DD">
        <w:rPr>
          <w:rFonts w:eastAsia="Times New Roman" w:cs="Times New Roman"/>
          <w:sz w:val="16"/>
        </w:rPr>
        <w:t xml:space="preserve"> </w:t>
      </w:r>
    </w:p>
    <w:p w14:paraId="3B18A5FD"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Ideal theory and abstract utopianism are self-defeating: we can criticize social injustices but the ultimate question is what sort of institutions organize and channel violence better.</w:t>
      </w:r>
    </w:p>
    <w:p w14:paraId="3BA4A0F8" w14:textId="77777777" w:rsidR="00066503" w:rsidRPr="009273DD" w:rsidRDefault="00066503" w:rsidP="00066503">
      <w:pPr>
        <w:rPr>
          <w:rFonts w:eastAsia="Times New Roman" w:cs="Times New Roman"/>
          <w:sz w:val="16"/>
        </w:rPr>
      </w:pPr>
      <w:r w:rsidRPr="009273DD">
        <w:rPr>
          <w:rFonts w:eastAsia="Times New Roman" w:cs="Times New Roman"/>
          <w:b/>
          <w:sz w:val="26"/>
        </w:rPr>
        <w:t>Hagglund 2</w:t>
      </w:r>
      <w:r w:rsidRPr="009273DD">
        <w:rPr>
          <w:rFonts w:eastAsia="Times New Roman" w:cs="Times New Roman"/>
          <w:sz w:val="16"/>
        </w:rPr>
        <w:t>, Martin. 2006. “The Necessity of Discrimination: Disjoining Derrida and Levinas.” diacritics 34 (1): 40–71.</w:t>
      </w:r>
    </w:p>
    <w:p w14:paraId="35C01D91"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It is only by coming to terms with the deconstructive “logic” of violence that one can assess the ethico-political significance of deconstruction. </w:t>
      </w:r>
      <w:r w:rsidRPr="009273DD">
        <w:rPr>
          <w:rFonts w:eastAsia="Times New Roman" w:cs="Times New Roman"/>
          <w:b/>
          <w:sz w:val="22"/>
          <w:u w:val="single"/>
        </w:rPr>
        <w:t>The</w:t>
      </w:r>
      <w:r w:rsidRPr="009273DD">
        <w:rPr>
          <w:rFonts w:eastAsia="Times New Roman" w:cs="Times New Roman"/>
          <w:sz w:val="16"/>
        </w:rPr>
        <w:t xml:space="preserve"> deconstructive </w:t>
      </w:r>
      <w:r w:rsidRPr="009273DD">
        <w:rPr>
          <w:rFonts w:eastAsia="Times New Roman" w:cs="Times New Roman"/>
          <w:b/>
          <w:sz w:val="22"/>
          <w:u w:val="single"/>
        </w:rPr>
        <w:t>logic of violence does not prevent one from criticizing social injustices or</w:t>
      </w:r>
      <w:r w:rsidRPr="009273DD">
        <w:rPr>
          <w:rFonts w:eastAsia="Times New Roman" w:cs="Times New Roman"/>
          <w:sz w:val="16"/>
        </w:rPr>
        <w:t xml:space="preserve"> any other forms of </w:t>
      </w:r>
      <w:r w:rsidRPr="009273DD">
        <w:rPr>
          <w:rFonts w:eastAsia="Times New Roman" w:cs="Times New Roman"/>
          <w:b/>
          <w:sz w:val="22"/>
          <w:u w:val="single"/>
        </w:rPr>
        <w:t>violence, but it exposes the</w:t>
      </w:r>
      <w:r w:rsidRPr="009273DD">
        <w:rPr>
          <w:rFonts w:eastAsia="Times New Roman" w:cs="Times New Roman"/>
          <w:sz w:val="16"/>
        </w:rPr>
        <w:t xml:space="preserve"> internal </w:t>
      </w:r>
      <w:r w:rsidRPr="009273DD">
        <w:rPr>
          <w:rFonts w:eastAsia="Times New Roman" w:cs="Times New Roman"/>
          <w:b/>
          <w:sz w:val="22"/>
          <w:u w:val="single"/>
        </w:rPr>
        <w:t>contradictions of</w:t>
      </w:r>
      <w:r w:rsidRPr="009273DD">
        <w:rPr>
          <w:rFonts w:eastAsia="Times New Roman" w:cs="Times New Roman"/>
          <w:sz w:val="16"/>
        </w:rPr>
        <w:t xml:space="preserve"> the </w:t>
      </w:r>
      <w:r w:rsidRPr="009273DD">
        <w:rPr>
          <w:rFonts w:eastAsia="Times New Roman" w:cs="Times New Roman"/>
          <w:b/>
          <w:sz w:val="22"/>
          <w:u w:val="single"/>
        </w:rPr>
        <w:t>doctrines that hold it to be desirable to eliminate exclusion once and for all.</w:t>
      </w:r>
      <w:r w:rsidRPr="009273DD">
        <w:rPr>
          <w:rFonts w:eastAsia="Times New Roman" w:cs="Times New Roman"/>
          <w:sz w:val="16"/>
        </w:rPr>
        <w:t xml:space="preserve"> Discrimination is a constitutive condition. The negotiation of it cannot be governed by a regulative idea or harbor any assurance of its own legitimacy. </w:t>
      </w:r>
      <w:r w:rsidRPr="009273DD">
        <w:rPr>
          <w:rFonts w:eastAsia="Times New Roman" w:cs="Times New Roman"/>
          <w:b/>
          <w:sz w:val="22"/>
          <w:u w:val="single"/>
        </w:rPr>
        <w:t>For</w:t>
      </w:r>
      <w:r w:rsidRPr="009273DD">
        <w:rPr>
          <w:rFonts w:eastAsia="Times New Roman" w:cs="Times New Roman"/>
          <w:sz w:val="16"/>
        </w:rPr>
        <w:t xml:space="preserve"> precisely </w:t>
      </w:r>
      <w:r w:rsidRPr="009273DD">
        <w:rPr>
          <w:rFonts w:eastAsia="Times New Roman" w:cs="Times New Roman"/>
          <w:b/>
          <w:sz w:val="22"/>
          <w:u w:val="single"/>
        </w:rPr>
        <w:t xml:space="preserve">this reason it will always be urgent to reflect on ethico-political questions, to work out strategies for a </w:t>
      </w:r>
      <w:r w:rsidRPr="009273DD">
        <w:rPr>
          <w:rFonts w:eastAsia="Times New Roman" w:cs="Times New Roman"/>
          <w:b/>
          <w:iCs/>
          <w:sz w:val="22"/>
          <w:u w:val="single"/>
          <w:bdr w:val="single" w:sz="18" w:space="0" w:color="auto"/>
        </w:rPr>
        <w:t>“lesser violence” that is essentially precarious.</w:t>
      </w:r>
      <w:r w:rsidRPr="009273DD">
        <w:rPr>
          <w:rFonts w:eastAsia="Times New Roman" w:cs="Times New Roman"/>
          <w:sz w:val="16"/>
        </w:rPr>
        <w:t xml:space="preserve"> Those who, like Levinas, proceed from metaphysical premises of how things ought to be will in one way or another attempt to deny this predicament for the benefit of one ideal or another. But the argument here is that one thereby [ignore] blinds oneself to the condition that makes responsibility possible, while at the same time making it impossible to sustain the metaphysical values and ethico-theoretical decisions by which Levinas lets himself be guided.</w:t>
      </w:r>
    </w:p>
    <w:p w14:paraId="263B047E"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The solution is agonism: a politics that distinguishes the enemy from the adversary by the agonistic principle: the inclusion of all who accept the contestability of their own points of view. This constructs a polity despite the facts of pluralism and violence.</w:t>
      </w:r>
    </w:p>
    <w:p w14:paraId="41280DD2"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Chantal </w:t>
      </w:r>
      <w:r w:rsidRPr="009273DD">
        <w:rPr>
          <w:rFonts w:eastAsia="Times New Roman" w:cs="Times New Roman"/>
          <w:b/>
          <w:sz w:val="26"/>
        </w:rPr>
        <w:t>Mouffe 10</w:t>
      </w:r>
      <w:r w:rsidRPr="009273DD">
        <w:rPr>
          <w:rFonts w:eastAsia="Times New Roman" w:cs="Times New Roman"/>
          <w:sz w:val="16"/>
        </w:rPr>
        <w:t xml:space="preserve">,  political theorist, 7-25-2010, "Chantal Mouffe: Agonistic Democracy and Radical Politics," Pavilion #15, http://pavilionmagazine.org/chantal-mouffe-agonistic-democracy-and-radical-politics/ </w:t>
      </w:r>
    </w:p>
    <w:p w14:paraId="38A70609"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I myself argue that </w:t>
      </w:r>
      <w:r w:rsidRPr="009273DD">
        <w:rPr>
          <w:rFonts w:eastAsia="Times New Roman" w:cs="Times New Roman"/>
          <w:b/>
          <w:sz w:val="22"/>
          <w:u w:val="single"/>
        </w:rPr>
        <w:t xml:space="preserve">only by taking account of the political in its dimension of antagonism can one grasp the challenge democratic politics must face. </w:t>
      </w:r>
      <w:r w:rsidRPr="009273DD">
        <w:rPr>
          <w:rFonts w:eastAsia="Times New Roman" w:cs="Times New Roman"/>
          <w:b/>
          <w:iCs/>
          <w:sz w:val="22"/>
          <w:highlight w:val="yellow"/>
          <w:u w:val="single"/>
          <w:bdr w:val="single" w:sz="18" w:space="0" w:color="auto"/>
        </w:rPr>
        <w:t>Public life will never be able to dispense with antagonism</w:t>
      </w:r>
      <w:r w:rsidRPr="009273DD">
        <w:rPr>
          <w:rFonts w:eastAsia="Times New Roman" w:cs="Times New Roman"/>
          <w:b/>
          <w:sz w:val="22"/>
          <w:u w:val="single"/>
        </w:rPr>
        <w:t xml:space="preserve"> for it concerns public action and</w:t>
      </w:r>
      <w:r w:rsidRPr="009273DD">
        <w:rPr>
          <w:rFonts w:eastAsia="Times New Roman" w:cs="Times New Roman"/>
          <w:sz w:val="16"/>
        </w:rPr>
        <w:t xml:space="preserve"> the formation of </w:t>
      </w:r>
      <w:r w:rsidRPr="009273DD">
        <w:rPr>
          <w:rFonts w:eastAsia="Times New Roman" w:cs="Times New Roman"/>
          <w:b/>
          <w:sz w:val="22"/>
          <w:u w:val="single"/>
        </w:rPr>
        <w:t xml:space="preserve">collective identities. It </w:t>
      </w:r>
      <w:r w:rsidRPr="009273DD">
        <w:rPr>
          <w:rFonts w:eastAsia="Times New Roman" w:cs="Times New Roman"/>
          <w:b/>
          <w:sz w:val="22"/>
          <w:highlight w:val="yellow"/>
          <w:u w:val="single"/>
        </w:rPr>
        <w:t>attempts to constitute a ‘we’ in a context of diversity and conflict. Yet,</w:t>
      </w:r>
      <w:r w:rsidRPr="009273DD">
        <w:rPr>
          <w:rFonts w:eastAsia="Times New Roman" w:cs="Times New Roman"/>
          <w:sz w:val="16"/>
        </w:rPr>
        <w:t xml:space="preserve"> in order </w:t>
      </w:r>
      <w:r w:rsidRPr="009273DD">
        <w:rPr>
          <w:rFonts w:eastAsia="Times New Roman" w:cs="Times New Roman"/>
          <w:b/>
          <w:sz w:val="22"/>
          <w:highlight w:val="yellow"/>
          <w:u w:val="single"/>
        </w:rPr>
        <w:t>to constitute a ‘we’, one must distinguish it from a ‘they’.</w:t>
      </w:r>
      <w:r w:rsidRPr="009273DD">
        <w:rPr>
          <w:rFonts w:eastAsia="Times New Roman" w:cs="Times New Roman"/>
          <w:sz w:val="16"/>
        </w:rPr>
        <w:t xml:space="preserve"> Consequently, </w:t>
      </w:r>
      <w:r w:rsidRPr="009273DD">
        <w:rPr>
          <w:rFonts w:eastAsia="Times New Roman" w:cs="Times New Roman"/>
          <w:b/>
          <w:sz w:val="22"/>
          <w:highlight w:val="yellow"/>
          <w:u w:val="single"/>
        </w:rPr>
        <w:t>the crucial question</w:t>
      </w:r>
      <w:r w:rsidRPr="009273DD">
        <w:rPr>
          <w:rFonts w:eastAsia="Times New Roman" w:cs="Times New Roman"/>
          <w:b/>
          <w:sz w:val="22"/>
          <w:u w:val="single"/>
        </w:rPr>
        <w:t xml:space="preserve"> of democratic politics </w:t>
      </w:r>
      <w:r w:rsidRPr="009273DD">
        <w:rPr>
          <w:rFonts w:eastAsia="Times New Roman" w:cs="Times New Roman"/>
          <w:b/>
          <w:sz w:val="22"/>
          <w:highlight w:val="yellow"/>
          <w:u w:val="single"/>
        </w:rPr>
        <w:t>is</w:t>
      </w:r>
      <w:r w:rsidRPr="009273DD">
        <w:rPr>
          <w:rFonts w:eastAsia="Times New Roman" w:cs="Times New Roman"/>
          <w:sz w:val="16"/>
        </w:rPr>
        <w:t xml:space="preserve"> not to reach a consensus without exclusion which would amount to creating a ‘we’ without a corollary ‘they’ but </w:t>
      </w:r>
      <w:r w:rsidRPr="009273DD">
        <w:rPr>
          <w:rFonts w:eastAsia="Times New Roman" w:cs="Times New Roman"/>
          <w:b/>
          <w:sz w:val="22"/>
          <w:highlight w:val="yellow"/>
          <w:u w:val="single"/>
        </w:rPr>
        <w:t>to</w:t>
      </w:r>
      <w:r w:rsidRPr="009273DD">
        <w:rPr>
          <w:rFonts w:eastAsia="Times New Roman" w:cs="Times New Roman"/>
          <w:b/>
          <w:sz w:val="22"/>
          <w:u w:val="single"/>
        </w:rPr>
        <w:t xml:space="preserve"> manage to </w:t>
      </w:r>
      <w:r w:rsidRPr="009273DD">
        <w:rPr>
          <w:rFonts w:eastAsia="Times New Roman" w:cs="Times New Roman"/>
          <w:b/>
          <w:sz w:val="22"/>
          <w:highlight w:val="yellow"/>
          <w:u w:val="single"/>
        </w:rPr>
        <w:t>establish the we/they</w:t>
      </w:r>
      <w:r w:rsidRPr="009273DD">
        <w:rPr>
          <w:rFonts w:eastAsia="Times New Roman" w:cs="Times New Roman"/>
          <w:sz w:val="16"/>
        </w:rPr>
        <w:t xml:space="preserve"> discrimination </w:t>
      </w:r>
      <w:r w:rsidRPr="009273DD">
        <w:rPr>
          <w:rFonts w:eastAsia="Times New Roman" w:cs="Times New Roman"/>
          <w:b/>
          <w:sz w:val="22"/>
          <w:highlight w:val="yellow"/>
          <w:u w:val="single"/>
        </w:rPr>
        <w:t>in a manner compatible with pluralism.</w:t>
      </w:r>
      <w:r w:rsidRPr="009273DD">
        <w:rPr>
          <w:rFonts w:eastAsia="Times New Roman" w:cs="Times New Roman"/>
          <w:sz w:val="16"/>
        </w:rPr>
        <w:t xml:space="preserve"> </w:t>
      </w:r>
      <w:r w:rsidRPr="009273DD">
        <w:rPr>
          <w:rFonts w:eastAsia="Times New Roman" w:cs="Times New Roman"/>
          <w:sz w:val="12"/>
        </w:rPr>
        <w:t>¶</w:t>
      </w:r>
      <w:r w:rsidRPr="009273DD">
        <w:rPr>
          <w:rFonts w:eastAsia="Times New Roman" w:cs="Times New Roman"/>
          <w:sz w:val="16"/>
        </w:rPr>
        <w:t xml:space="preserve"> According to the ‘agonistic pluralism’ model that I developed in The Democratic Paradox (London: Verso, 2000) and On the Political (London: Routledge, 2005), </w:t>
      </w:r>
      <w:r w:rsidRPr="009273DD">
        <w:rPr>
          <w:rFonts w:eastAsia="Times New Roman" w:cs="Times New Roman"/>
          <w:b/>
          <w:iCs/>
          <w:sz w:val="22"/>
          <w:highlight w:val="yellow"/>
          <w:u w:val="single"/>
          <w:bdr w:val="single" w:sz="18" w:space="0" w:color="auto"/>
        </w:rPr>
        <w:t>pluralist democracy is characterised by the introduction of a distinction between</w:t>
      </w:r>
      <w:r w:rsidRPr="009273DD">
        <w:rPr>
          <w:rFonts w:eastAsia="Times New Roman" w:cs="Times New Roman"/>
          <w:b/>
          <w:iCs/>
          <w:sz w:val="22"/>
          <w:u w:val="single"/>
          <w:bdr w:val="single" w:sz="18" w:space="0" w:color="auto"/>
        </w:rPr>
        <w:t xml:space="preserve"> the categories of </w:t>
      </w:r>
      <w:r w:rsidRPr="009273DD">
        <w:rPr>
          <w:rFonts w:eastAsia="Times New Roman" w:cs="Times New Roman"/>
          <w:b/>
          <w:iCs/>
          <w:sz w:val="22"/>
          <w:highlight w:val="yellow"/>
          <w:u w:val="single"/>
          <w:bdr w:val="single" w:sz="18" w:space="0" w:color="auto"/>
        </w:rPr>
        <w:t>enemy and adversary.</w:t>
      </w:r>
      <w:r w:rsidRPr="009273DD">
        <w:rPr>
          <w:rFonts w:eastAsia="Times New Roman" w:cs="Times New Roman"/>
          <w:b/>
          <w:sz w:val="22"/>
          <w:u w:val="single"/>
        </w:rPr>
        <w:t xml:space="preserve"> This means</w:t>
      </w:r>
      <w:r w:rsidRPr="009273DD">
        <w:rPr>
          <w:rFonts w:eastAsia="Times New Roman" w:cs="Times New Roman"/>
          <w:sz w:val="16"/>
        </w:rPr>
        <w:t xml:space="preserve"> that </w:t>
      </w:r>
      <w:r w:rsidRPr="009273DD">
        <w:rPr>
          <w:rFonts w:eastAsia="Times New Roman" w:cs="Times New Roman"/>
          <w:b/>
          <w:sz w:val="22"/>
          <w:highlight w:val="yellow"/>
          <w:u w:val="single"/>
        </w:rPr>
        <w:t>within the</w:t>
      </w:r>
      <w:r w:rsidRPr="009273DD">
        <w:rPr>
          <w:rFonts w:eastAsia="Times New Roman" w:cs="Times New Roman"/>
          <w:sz w:val="16"/>
        </w:rPr>
        <w:t xml:space="preserve"> ‘we’ that constitutes the </w:t>
      </w:r>
      <w:r w:rsidRPr="009273DD">
        <w:rPr>
          <w:rFonts w:eastAsia="Times New Roman" w:cs="Times New Roman"/>
          <w:b/>
          <w:sz w:val="22"/>
          <w:u w:val="single"/>
        </w:rPr>
        <w:t xml:space="preserve">political </w:t>
      </w:r>
      <w:r w:rsidRPr="009273DD">
        <w:rPr>
          <w:rFonts w:eastAsia="Times New Roman" w:cs="Times New Roman"/>
          <w:b/>
          <w:sz w:val="22"/>
          <w:highlight w:val="yellow"/>
          <w:u w:val="single"/>
        </w:rPr>
        <w:t>community, the opponent is not</w:t>
      </w:r>
      <w:r w:rsidRPr="009273DD">
        <w:rPr>
          <w:rFonts w:eastAsia="Times New Roman" w:cs="Times New Roman"/>
          <w:sz w:val="16"/>
        </w:rPr>
        <w:t xml:space="preserve"> considered </w:t>
      </w:r>
      <w:r w:rsidRPr="009273DD">
        <w:rPr>
          <w:rFonts w:eastAsia="Times New Roman" w:cs="Times New Roman"/>
          <w:b/>
          <w:sz w:val="22"/>
          <w:highlight w:val="yellow"/>
          <w:u w:val="single"/>
        </w:rPr>
        <w:t>an enemy to be destroyed but an adversary whose existence is legitimate.</w:t>
      </w:r>
      <w:r w:rsidRPr="009273DD">
        <w:rPr>
          <w:rFonts w:eastAsia="Times New Roman" w:cs="Times New Roman"/>
          <w:sz w:val="16"/>
          <w:highlight w:val="yellow"/>
        </w:rPr>
        <w:t xml:space="preserve"> </w:t>
      </w:r>
      <w:r w:rsidRPr="009273DD">
        <w:rPr>
          <w:rFonts w:eastAsia="Times New Roman" w:cs="Times New Roman"/>
          <w:sz w:val="16"/>
        </w:rPr>
        <w:t xml:space="preserve">His </w:t>
      </w:r>
      <w:r w:rsidRPr="009273DD">
        <w:rPr>
          <w:rFonts w:eastAsia="Times New Roman" w:cs="Times New Roman"/>
          <w:b/>
          <w:sz w:val="22"/>
          <w:highlight w:val="yellow"/>
          <w:u w:val="single"/>
        </w:rPr>
        <w:t>[Their] ideas will be fought</w:t>
      </w:r>
      <w:r w:rsidRPr="009273DD">
        <w:rPr>
          <w:rFonts w:eastAsia="Times New Roman" w:cs="Times New Roman"/>
          <w:b/>
          <w:sz w:val="22"/>
          <w:u w:val="single"/>
        </w:rPr>
        <w:t xml:space="preserve"> with vigour </w:t>
      </w:r>
      <w:r w:rsidRPr="009273DD">
        <w:rPr>
          <w:rFonts w:eastAsia="Times New Roman" w:cs="Times New Roman"/>
          <w:b/>
          <w:sz w:val="22"/>
          <w:highlight w:val="yellow"/>
          <w:u w:val="single"/>
        </w:rPr>
        <w:t>but [their]</w:t>
      </w:r>
      <w:r w:rsidRPr="009273DD">
        <w:rPr>
          <w:rFonts w:eastAsia="Times New Roman" w:cs="Times New Roman"/>
          <w:sz w:val="16"/>
        </w:rPr>
        <w:t xml:space="preserve">his </w:t>
      </w:r>
      <w:r w:rsidRPr="009273DD">
        <w:rPr>
          <w:rFonts w:eastAsia="Times New Roman" w:cs="Times New Roman"/>
          <w:b/>
          <w:sz w:val="22"/>
          <w:highlight w:val="yellow"/>
          <w:u w:val="single"/>
        </w:rPr>
        <w:t>right to defend them will never be questioned. The category of enemy</w:t>
      </w:r>
      <w:r w:rsidRPr="009273DD">
        <w:rPr>
          <w:rFonts w:eastAsia="Times New Roman" w:cs="Times New Roman"/>
          <w:sz w:val="16"/>
        </w:rPr>
        <w:t xml:space="preserve"> does not disappear, however, for it </w:t>
      </w:r>
      <w:r w:rsidRPr="009273DD">
        <w:rPr>
          <w:rFonts w:eastAsia="Times New Roman" w:cs="Times New Roman"/>
          <w:b/>
          <w:sz w:val="22"/>
          <w:highlight w:val="yellow"/>
          <w:u w:val="single"/>
        </w:rPr>
        <w:t>remains</w:t>
      </w:r>
      <w:r w:rsidRPr="009273DD">
        <w:rPr>
          <w:rFonts w:eastAsia="Times New Roman" w:cs="Times New Roman"/>
          <w:sz w:val="16"/>
        </w:rPr>
        <w:t xml:space="preserve"> pertinent </w:t>
      </w:r>
      <w:r w:rsidRPr="009273DD">
        <w:rPr>
          <w:rFonts w:eastAsia="Times New Roman" w:cs="Times New Roman"/>
          <w:b/>
          <w:sz w:val="22"/>
          <w:highlight w:val="yellow"/>
          <w:u w:val="single"/>
        </w:rPr>
        <w:t>with regard to those who,</w:t>
      </w:r>
      <w:r w:rsidRPr="009273DD">
        <w:rPr>
          <w:rFonts w:eastAsia="Times New Roman" w:cs="Times New Roman"/>
          <w:sz w:val="16"/>
        </w:rPr>
        <w:t xml:space="preserve"> by </w:t>
      </w:r>
      <w:r w:rsidRPr="009273DD">
        <w:rPr>
          <w:rFonts w:eastAsia="Times New Roman" w:cs="Times New Roman"/>
          <w:b/>
          <w:sz w:val="22"/>
          <w:highlight w:val="yellow"/>
          <w:u w:val="single"/>
        </w:rPr>
        <w:t>question</w:t>
      </w:r>
      <w:r w:rsidRPr="009273DD">
        <w:rPr>
          <w:rFonts w:eastAsia="Times New Roman" w:cs="Times New Roman"/>
          <w:sz w:val="16"/>
        </w:rPr>
        <w:t xml:space="preserve">ing </w:t>
      </w:r>
      <w:r w:rsidRPr="009273DD">
        <w:rPr>
          <w:rFonts w:eastAsia="Times New Roman" w:cs="Times New Roman"/>
          <w:b/>
          <w:sz w:val="22"/>
          <w:highlight w:val="yellow"/>
          <w:u w:val="single"/>
        </w:rPr>
        <w:t>the</w:t>
      </w:r>
      <w:r w:rsidRPr="009273DD">
        <w:rPr>
          <w:rFonts w:eastAsia="Times New Roman" w:cs="Times New Roman"/>
          <w:sz w:val="16"/>
        </w:rPr>
        <w:t xml:space="preserve"> very </w:t>
      </w:r>
      <w:r w:rsidRPr="009273DD">
        <w:rPr>
          <w:rFonts w:eastAsia="Times New Roman" w:cs="Times New Roman"/>
          <w:b/>
          <w:sz w:val="22"/>
          <w:highlight w:val="yellow"/>
          <w:u w:val="single"/>
        </w:rPr>
        <w:t>principles of pluralist democracy, cannot form part of the agonistic space.</w:t>
      </w:r>
      <w:r w:rsidRPr="009273DD">
        <w:rPr>
          <w:rFonts w:eastAsia="Times New Roman" w:cs="Times New Roman"/>
          <w:sz w:val="16"/>
        </w:rPr>
        <w:t xml:space="preserve"> With the distinction between antagonism (friend/enemy relation) and agonism (relation between adversaries) in place, we are better able to understand why the </w:t>
      </w:r>
      <w:r w:rsidRPr="009273DD">
        <w:rPr>
          <w:rFonts w:eastAsia="Times New Roman" w:cs="Times New Roman"/>
          <w:b/>
          <w:sz w:val="22"/>
          <w:u w:val="single"/>
        </w:rPr>
        <w:t>agonistic confrontation</w:t>
      </w:r>
      <w:r w:rsidRPr="009273DD">
        <w:rPr>
          <w:rFonts w:eastAsia="Times New Roman" w:cs="Times New Roman"/>
          <w:sz w:val="16"/>
        </w:rPr>
        <w:t xml:space="preserve">, far from representing a danger for democracy, </w:t>
      </w:r>
      <w:r w:rsidRPr="009273DD">
        <w:rPr>
          <w:rFonts w:eastAsia="Times New Roman" w:cs="Times New Roman"/>
          <w:b/>
          <w:sz w:val="22"/>
          <w:u w:val="single"/>
        </w:rPr>
        <w:t>is</w:t>
      </w:r>
      <w:r w:rsidRPr="009273DD">
        <w:rPr>
          <w:rFonts w:eastAsia="Times New Roman" w:cs="Times New Roman"/>
          <w:sz w:val="16"/>
        </w:rPr>
        <w:t xml:space="preserve"> in reality </w:t>
      </w:r>
      <w:r w:rsidRPr="009273DD">
        <w:rPr>
          <w:rFonts w:eastAsia="Times New Roman" w:cs="Times New Roman"/>
          <w:b/>
          <w:sz w:val="22"/>
          <w:u w:val="single"/>
        </w:rPr>
        <w:t>the very condition of its existence.</w:t>
      </w:r>
      <w:r w:rsidRPr="009273DD">
        <w:rPr>
          <w:rFonts w:eastAsia="Times New Roman" w:cs="Times New Roman"/>
          <w:sz w:val="16"/>
        </w:rPr>
        <w:t xml:space="preserve"> Of course, democracy cannot survive without certain forms of consensus, relating to adherence to the ethico-political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7A9F4B73"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So, the standard is consistency with the agonistic principle. Prefer –</w:t>
      </w:r>
    </w:p>
    <w:p w14:paraId="4C1E8638"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1. The framework deduces the nature of the political community, which is a prior question – only by understanding the kind of thing it is can we understand their obligations – different roles have different obligations.</w:t>
      </w:r>
    </w:p>
    <w:p w14:paraId="4A0FED88"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2. Only a radical democracy that constantly questions its own foundations can ever be open to radical revision – other systems insist on their own foundation and can’t accommodate changing views that make them exclusionary or illegitimate. The aff is a better model for constructing a political institution that must secure its own legitimacy over time and to changing groups of citizens. Controls the internal link to other evaluative mechanisms: agonism makes it possible to implement them AND be receptive of the demands of justice to come, which is also a net benefit.</w:t>
      </w:r>
    </w:p>
    <w:p w14:paraId="6018566B"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3. Rules cannot determine their own application: we reason within a framework of language and norms, but how to apply each of those norms in to a new situation is radically indeterminate. Holton provides a mathematical example:</w:t>
      </w:r>
    </w:p>
    <w:p w14:paraId="20B822CF" w14:textId="77777777" w:rsidR="00066503" w:rsidRPr="009273DD" w:rsidRDefault="00066503" w:rsidP="00066503">
      <w:pPr>
        <w:rPr>
          <w:rFonts w:eastAsia="Times New Roman" w:cs="Times New Roman"/>
          <w:sz w:val="16"/>
        </w:rPr>
      </w:pPr>
      <w:r w:rsidRPr="009273DD">
        <w:rPr>
          <w:rFonts w:eastAsia="Times New Roman" w:cs="Times New Roman"/>
          <w:sz w:val="16"/>
        </w:rPr>
        <w:t>Holton, Richard. "Meaning and Rule-Following."</w:t>
      </w:r>
    </w:p>
    <w:p w14:paraId="531C342B" w14:textId="77777777" w:rsidR="00066503" w:rsidRPr="009273DD" w:rsidRDefault="00066503" w:rsidP="00066503">
      <w:pPr>
        <w:rPr>
          <w:rFonts w:eastAsia="Times New Roman" w:cs="Times New Roman"/>
          <w:b/>
          <w:sz w:val="22"/>
          <w:u w:val="single"/>
        </w:rPr>
      </w:pPr>
      <w:r w:rsidRPr="009273DD">
        <w:rPr>
          <w:rFonts w:eastAsia="Times New Roman" w:cs="Times New Roman"/>
          <w:sz w:val="16"/>
        </w:rPr>
        <w:t xml:space="preserve">The central idea is easily put. </w:t>
      </w:r>
      <w:r w:rsidRPr="009273DD">
        <w:rPr>
          <w:rFonts w:eastAsia="Times New Roman" w:cs="Times New Roman"/>
          <w:b/>
          <w:sz w:val="22"/>
          <w:highlight w:val="yellow"/>
          <w:u w:val="single"/>
        </w:rPr>
        <w:t>Imagine an individual who makes statements using the sign ‘+’</w:t>
      </w:r>
      <w:r w:rsidRPr="009273DD">
        <w:rPr>
          <w:rFonts w:eastAsia="Times New Roman" w:cs="Times New Roman"/>
          <w:sz w:val="16"/>
        </w:rPr>
        <w:t xml:space="preserve">. For instance, they say </w:t>
      </w:r>
      <w:r w:rsidRPr="009273DD">
        <w:rPr>
          <w:rFonts w:eastAsia="Times New Roman" w:cs="Times New Roman"/>
          <w:b/>
          <w:sz w:val="22"/>
          <w:highlight w:val="yellow"/>
          <w:u w:val="single"/>
        </w:rPr>
        <w:t>‘14 + 7 = 21’</w:t>
      </w:r>
      <w:r w:rsidRPr="009273DD">
        <w:rPr>
          <w:rFonts w:eastAsia="Times New Roman" w:cs="Times New Roman"/>
          <w:b/>
          <w:sz w:val="22"/>
          <w:u w:val="single"/>
        </w:rPr>
        <w:t>, ‘3 + 23 = 26’. It might be thought</w:t>
      </w:r>
      <w:r w:rsidRPr="009273DD">
        <w:rPr>
          <w:rFonts w:eastAsia="Times New Roman" w:cs="Times New Roman"/>
          <w:sz w:val="16"/>
        </w:rPr>
        <w:t xml:space="preserve"> that </w:t>
      </w:r>
      <w:r w:rsidRPr="009273DD">
        <w:rPr>
          <w:rFonts w:eastAsia="Times New Roman" w:cs="Times New Roman"/>
          <w:b/>
          <w:sz w:val="22"/>
          <w:u w:val="single"/>
        </w:rPr>
        <w:t>they are following the rule that ‘+’ denotes the plus function.</w:t>
      </w:r>
      <w:r w:rsidRPr="009273DD">
        <w:rPr>
          <w:rFonts w:eastAsia="Times New Roman" w:cs="Times New Roman"/>
          <w:sz w:val="16"/>
        </w:rPr>
        <w:t xml:space="preserve"> But </w:t>
      </w:r>
      <w:r w:rsidRPr="009273DD">
        <w:rPr>
          <w:rFonts w:eastAsia="Times New Roman" w:cs="Times New Roman"/>
          <w:b/>
          <w:sz w:val="22"/>
          <w:highlight w:val="yellow"/>
          <w:u w:val="single"/>
        </w:rPr>
        <w:t>consider</w:t>
      </w:r>
      <w:r w:rsidRPr="009273DD">
        <w:rPr>
          <w:rFonts w:eastAsia="Times New Roman" w:cs="Times New Roman"/>
          <w:sz w:val="16"/>
        </w:rPr>
        <w:t xml:space="preserve"> the </w:t>
      </w:r>
      <w:r w:rsidRPr="009273DD">
        <w:rPr>
          <w:rFonts w:eastAsia="Times New Roman" w:cs="Times New Roman"/>
          <w:b/>
          <w:sz w:val="22"/>
          <w:highlight w:val="yellow"/>
          <w:u w:val="single"/>
        </w:rPr>
        <w:t>sums</w:t>
      </w:r>
      <w:r w:rsidRPr="009273DD">
        <w:rPr>
          <w:rFonts w:eastAsia="Times New Roman" w:cs="Times New Roman"/>
          <w:sz w:val="16"/>
        </w:rPr>
        <w:t xml:space="preserve"> using ‘+’ that </w:t>
      </w:r>
      <w:r w:rsidRPr="009273DD">
        <w:rPr>
          <w:rFonts w:eastAsia="Times New Roman" w:cs="Times New Roman"/>
          <w:b/>
          <w:sz w:val="22"/>
          <w:highlight w:val="yellow"/>
          <w:u w:val="single"/>
        </w:rPr>
        <w:t>they have never performed before</w:t>
      </w:r>
      <w:r w:rsidRPr="009273DD">
        <w:rPr>
          <w:rFonts w:eastAsia="Times New Roman" w:cs="Times New Roman"/>
          <w:sz w:val="16"/>
        </w:rPr>
        <w:t xml:space="preserve"> (there must be infinitely many of these, since they can only have performed finitely many sums). </w:t>
      </w:r>
      <w:r w:rsidRPr="009273DD">
        <w:rPr>
          <w:rFonts w:eastAsia="Times New Roman" w:cs="Times New Roman"/>
          <w:b/>
          <w:sz w:val="22"/>
          <w:u w:val="single"/>
        </w:rPr>
        <w:t>Suppose</w:t>
      </w:r>
      <w:r w:rsidRPr="009273DD">
        <w:rPr>
          <w:rFonts w:eastAsia="Times New Roman" w:cs="Times New Roman"/>
          <w:sz w:val="16"/>
        </w:rPr>
        <w:t xml:space="preserve"> that </w:t>
      </w:r>
      <w:r w:rsidRPr="009273DD">
        <w:rPr>
          <w:rFonts w:eastAsia="Times New Roman" w:cs="Times New Roman"/>
          <w:b/>
          <w:sz w:val="22"/>
          <w:u w:val="single"/>
        </w:rPr>
        <w:t>‘68 + 57’</w:t>
      </w:r>
      <w:r w:rsidRPr="009273DD">
        <w:rPr>
          <w:rFonts w:eastAsia="Times New Roman" w:cs="Times New Roman"/>
          <w:sz w:val="16"/>
        </w:rPr>
        <w:t xml:space="preserve"> is one such. </w:t>
      </w:r>
      <w:r w:rsidRPr="009273DD">
        <w:rPr>
          <w:rFonts w:eastAsia="Times New Roman" w:cs="Times New Roman"/>
          <w:b/>
          <w:sz w:val="22"/>
          <w:highlight w:val="yellow"/>
          <w:u w:val="single"/>
        </w:rPr>
        <w:t>Now consider the quus function, which is</w:t>
      </w:r>
      <w:r w:rsidRPr="009273DD">
        <w:rPr>
          <w:rFonts w:eastAsia="Times New Roman" w:cs="Times New Roman"/>
          <w:sz w:val="16"/>
        </w:rPr>
        <w:t xml:space="preserve"> stipulated to be </w:t>
      </w:r>
      <w:r w:rsidRPr="009273DD">
        <w:rPr>
          <w:rFonts w:eastAsia="Times New Roman" w:cs="Times New Roman"/>
          <w:b/>
          <w:sz w:val="22"/>
          <w:highlight w:val="yellow"/>
          <w:u w:val="single"/>
        </w:rPr>
        <w:t>just like</w:t>
      </w:r>
      <w:r w:rsidRPr="009273DD">
        <w:rPr>
          <w:rFonts w:eastAsia="Times New Roman" w:cs="Times New Roman"/>
          <w:b/>
          <w:sz w:val="22"/>
          <w:u w:val="single"/>
        </w:rPr>
        <w:t xml:space="preserve"> the </w:t>
      </w:r>
      <w:r w:rsidRPr="009273DD">
        <w:rPr>
          <w:rFonts w:eastAsia="Times New Roman" w:cs="Times New Roman"/>
          <w:b/>
          <w:sz w:val="22"/>
          <w:highlight w:val="yellow"/>
          <w:u w:val="single"/>
        </w:rPr>
        <w:t>plus</w:t>
      </w:r>
      <w:r w:rsidRPr="009273DD">
        <w:rPr>
          <w:rFonts w:eastAsia="Times New Roman" w:cs="Times New Roman"/>
          <w:b/>
          <w:sz w:val="22"/>
          <w:u w:val="single"/>
        </w:rPr>
        <w:t xml:space="preserve"> function, </w:t>
      </w:r>
      <w:r w:rsidRPr="009273DD">
        <w:rPr>
          <w:rFonts w:eastAsia="Times New Roman" w:cs="Times New Roman"/>
          <w:b/>
          <w:sz w:val="22"/>
          <w:highlight w:val="yellow"/>
          <w:u w:val="single"/>
        </w:rPr>
        <w:t>except that 68 quus 57 is 5. What is it</w:t>
      </w:r>
      <w:r w:rsidRPr="009273DD">
        <w:rPr>
          <w:rFonts w:eastAsia="Times New Roman" w:cs="Times New Roman"/>
          <w:sz w:val="16"/>
        </w:rPr>
        <w:t xml:space="preserve"> about the individual </w:t>
      </w:r>
      <w:r w:rsidRPr="009273DD">
        <w:rPr>
          <w:rFonts w:eastAsia="Times New Roman" w:cs="Times New Roman"/>
          <w:b/>
          <w:sz w:val="22"/>
          <w:highlight w:val="yellow"/>
          <w:u w:val="single"/>
        </w:rPr>
        <w:t>that makes it true</w:t>
      </w:r>
      <w:r w:rsidRPr="009273DD">
        <w:rPr>
          <w:rFonts w:eastAsia="Times New Roman" w:cs="Times New Roman"/>
          <w:sz w:val="16"/>
        </w:rPr>
        <w:t xml:space="preserve"> that </w:t>
      </w:r>
      <w:r w:rsidRPr="009273DD">
        <w:rPr>
          <w:rFonts w:eastAsia="Times New Roman" w:cs="Times New Roman"/>
          <w:b/>
          <w:sz w:val="22"/>
          <w:highlight w:val="yellow"/>
          <w:u w:val="single"/>
        </w:rPr>
        <w:t>they have been</w:t>
      </w:r>
      <w:r w:rsidRPr="009273DD">
        <w:rPr>
          <w:rFonts w:eastAsia="Times New Roman" w:cs="Times New Roman"/>
          <w:sz w:val="16"/>
        </w:rPr>
        <w:t xml:space="preserve"> using ‘=’ to </w:t>
      </w:r>
      <w:r w:rsidRPr="009273DD">
        <w:rPr>
          <w:rFonts w:eastAsia="Times New Roman" w:cs="Times New Roman"/>
          <w:b/>
          <w:sz w:val="22"/>
          <w:highlight w:val="yellow"/>
          <w:u w:val="single"/>
        </w:rPr>
        <w:t>denot[ing]</w:t>
      </w:r>
      <w:r w:rsidRPr="009273DD">
        <w:rPr>
          <w:rFonts w:eastAsia="Times New Roman" w:cs="Times New Roman"/>
          <w:sz w:val="16"/>
        </w:rPr>
        <w:t xml:space="preserve">e the </w:t>
      </w:r>
      <w:r w:rsidRPr="009273DD">
        <w:rPr>
          <w:rFonts w:eastAsia="Times New Roman" w:cs="Times New Roman"/>
          <w:b/>
          <w:sz w:val="22"/>
          <w:highlight w:val="yellow"/>
          <w:u w:val="single"/>
        </w:rPr>
        <w:t>plus</w:t>
      </w:r>
      <w:r w:rsidRPr="009273DD">
        <w:rPr>
          <w:rFonts w:eastAsia="Times New Roman" w:cs="Times New Roman"/>
          <w:sz w:val="16"/>
        </w:rPr>
        <w:t xml:space="preserve"> function </w:t>
      </w:r>
      <w:r w:rsidRPr="009273DD">
        <w:rPr>
          <w:rFonts w:eastAsia="Times New Roman" w:cs="Times New Roman"/>
          <w:b/>
          <w:sz w:val="22"/>
          <w:highlight w:val="yellow"/>
          <w:u w:val="single"/>
        </w:rPr>
        <w:t>rather than</w:t>
      </w:r>
      <w:r w:rsidRPr="009273DD">
        <w:rPr>
          <w:rFonts w:eastAsia="Times New Roman" w:cs="Times New Roman"/>
          <w:sz w:val="16"/>
        </w:rPr>
        <w:t xml:space="preserve"> the </w:t>
      </w:r>
      <w:r w:rsidRPr="009273DD">
        <w:rPr>
          <w:rFonts w:eastAsia="Times New Roman" w:cs="Times New Roman"/>
          <w:b/>
          <w:sz w:val="22"/>
          <w:highlight w:val="yellow"/>
          <w:u w:val="single"/>
        </w:rPr>
        <w:t>quus</w:t>
      </w:r>
      <w:r w:rsidRPr="009273DD">
        <w:rPr>
          <w:rFonts w:eastAsia="Times New Roman" w:cs="Times New Roman"/>
          <w:sz w:val="16"/>
        </w:rPr>
        <w:t xml:space="preserve"> function</w:t>
      </w:r>
      <w:r w:rsidRPr="009273DD">
        <w:rPr>
          <w:rFonts w:eastAsia="Times New Roman" w:cs="Times New Roman"/>
          <w:b/>
          <w:sz w:val="22"/>
          <w:highlight w:val="yellow"/>
          <w:u w:val="single"/>
        </w:rPr>
        <w:t>?</w:t>
      </w:r>
      <w:r w:rsidRPr="009273DD">
        <w:rPr>
          <w:rFonts w:eastAsia="Times New Roman" w:cs="Times New Roman"/>
          <w:sz w:val="16"/>
        </w:rPr>
        <w:t xml:space="preserve"> By hypothesis it cannot be that they have returned the answer ‘125’ to the question ‘What is 68 + 57?’, since they have never performed that sum before. </w:t>
      </w:r>
      <w:r w:rsidRPr="009273DD">
        <w:rPr>
          <w:rFonts w:eastAsia="Times New Roman" w:cs="Times New Roman"/>
          <w:b/>
          <w:sz w:val="22"/>
          <w:u w:val="single"/>
        </w:rPr>
        <w:t>The immediate response is that the individual meant plus in virtue of</w:t>
      </w:r>
      <w:r w:rsidRPr="009273DD">
        <w:rPr>
          <w:rFonts w:eastAsia="Times New Roman" w:cs="Times New Roman"/>
          <w:sz w:val="16"/>
        </w:rPr>
        <w:t xml:space="preserve"> having mastered </w:t>
      </w:r>
      <w:r w:rsidRPr="009273DD">
        <w:rPr>
          <w:rFonts w:eastAsia="Times New Roman" w:cs="Times New Roman"/>
          <w:b/>
          <w:sz w:val="22"/>
          <w:u w:val="single"/>
        </w:rPr>
        <w:t>some further rule: for instance,</w:t>
      </w:r>
      <w:r w:rsidRPr="009273DD">
        <w:rPr>
          <w:rFonts w:eastAsia="Times New Roman" w:cs="Times New Roman"/>
          <w:sz w:val="16"/>
        </w:rPr>
        <w:t xml:space="preserve"> the rule </w:t>
      </w:r>
      <w:r w:rsidRPr="009273DD">
        <w:rPr>
          <w:rFonts w:eastAsia="Times New Roman" w:cs="Times New Roman"/>
          <w:b/>
          <w:sz w:val="22"/>
          <w:u w:val="single"/>
        </w:rPr>
        <w:t>that</w:t>
      </w:r>
      <w:r w:rsidRPr="009273DD">
        <w:rPr>
          <w:rFonts w:eastAsia="Times New Roman" w:cs="Times New Roman"/>
          <w:sz w:val="16"/>
        </w:rPr>
        <w:t xml:space="preserve">, to obtain the answer to the question ‘What is 68 + 57?’ </w:t>
      </w:r>
      <w:r w:rsidRPr="009273DD">
        <w:rPr>
          <w:rFonts w:eastAsia="Times New Roman" w:cs="Times New Roman"/>
          <w:b/>
          <w:sz w:val="22"/>
          <w:u w:val="single"/>
        </w:rPr>
        <w:t>one counts out</w:t>
      </w:r>
      <w:r w:rsidRPr="009273DD">
        <w:rPr>
          <w:rFonts w:eastAsia="Times New Roman" w:cs="Times New Roman"/>
          <w:sz w:val="16"/>
        </w:rPr>
        <w:t xml:space="preserve"> a heap of 68 marbles, counts out another of 57, combines the two heaps, and then counts </w:t>
      </w:r>
      <w:r w:rsidRPr="009273DD">
        <w:rPr>
          <w:rFonts w:eastAsia="Times New Roman" w:cs="Times New Roman"/>
          <w:b/>
          <w:sz w:val="22"/>
          <w:u w:val="single"/>
        </w:rPr>
        <w:t>the result. But now reapply the worry.</w:t>
      </w:r>
      <w:r w:rsidRPr="009273DD">
        <w:rPr>
          <w:rFonts w:eastAsia="Times New Roman" w:cs="Times New Roman"/>
          <w:sz w:val="16"/>
        </w:rPr>
        <w:t xml:space="preserve"> How can it be known that by ‘count’ the individual did not mean ‘quount’, where, of course, this means the same as ‘count’ except when applied to a heap constructed from two piles, one containing 68 objects, the other containing 57, in which case one correctly quounts the pile if one simply returns the answer 5? </w:t>
      </w:r>
      <w:r w:rsidRPr="009273DD">
        <w:rPr>
          <w:rFonts w:eastAsia="Times New Roman" w:cs="Times New Roman"/>
          <w:b/>
          <w:sz w:val="22"/>
          <w:highlight w:val="yellow"/>
          <w:u w:val="single"/>
        </w:rPr>
        <w:t>One might</w:t>
      </w:r>
      <w:r w:rsidRPr="009273DD">
        <w:rPr>
          <w:rFonts w:eastAsia="Times New Roman" w:cs="Times New Roman"/>
          <w:sz w:val="16"/>
        </w:rPr>
        <w:t xml:space="preserve"> try to </w:t>
      </w:r>
      <w:r w:rsidRPr="009273DD">
        <w:rPr>
          <w:rFonts w:eastAsia="Times New Roman" w:cs="Times New Roman"/>
          <w:b/>
          <w:sz w:val="22"/>
          <w:highlight w:val="yellow"/>
          <w:u w:val="single"/>
        </w:rPr>
        <w:t>fix the meaning</w:t>
      </w:r>
      <w:r w:rsidRPr="009273DD">
        <w:rPr>
          <w:rFonts w:eastAsia="Times New Roman" w:cs="Times New Roman"/>
          <w:sz w:val="16"/>
        </w:rPr>
        <w:t xml:space="preserve"> of ‘count’ </w:t>
      </w:r>
      <w:r w:rsidRPr="009273DD">
        <w:rPr>
          <w:rFonts w:eastAsia="Times New Roman" w:cs="Times New Roman"/>
          <w:b/>
          <w:sz w:val="22"/>
          <w:highlight w:val="yellow"/>
          <w:u w:val="single"/>
        </w:rPr>
        <w:t>by some further rule; but</w:t>
      </w:r>
      <w:r w:rsidRPr="009273DD">
        <w:rPr>
          <w:rFonts w:eastAsia="Times New Roman" w:cs="Times New Roman"/>
          <w:b/>
          <w:sz w:val="22"/>
          <w:u w:val="single"/>
        </w:rPr>
        <w:t xml:space="preserve"> this will just invite</w:t>
      </w:r>
      <w:r w:rsidRPr="009273DD">
        <w:rPr>
          <w:rFonts w:eastAsia="Times New Roman" w:cs="Times New Roman"/>
          <w:sz w:val="16"/>
        </w:rPr>
        <w:t xml:space="preserve"> further worries about what is meant by the words occurring in that rule. Clearly there is a </w:t>
      </w:r>
      <w:r w:rsidRPr="009273DD">
        <w:rPr>
          <w:rFonts w:eastAsia="Times New Roman" w:cs="Times New Roman"/>
          <w:b/>
          <w:sz w:val="22"/>
          <w:u w:val="single"/>
        </w:rPr>
        <w:t xml:space="preserve">regress. </w:t>
      </w:r>
      <w:r w:rsidRPr="009273DD">
        <w:rPr>
          <w:rFonts w:eastAsia="Times New Roman" w:cs="Times New Roman"/>
          <w:b/>
          <w:sz w:val="22"/>
          <w:highlight w:val="yellow"/>
          <w:u w:val="single"/>
        </w:rPr>
        <w:t>Any rule that is offered</w:t>
      </w:r>
      <w:r w:rsidRPr="009273DD">
        <w:rPr>
          <w:rFonts w:eastAsia="Times New Roman" w:cs="Times New Roman"/>
          <w:b/>
          <w:sz w:val="22"/>
          <w:u w:val="single"/>
        </w:rPr>
        <w:t xml:space="preserve"> to fix the interpretation of a rule </w:t>
      </w:r>
      <w:r w:rsidRPr="009273DD">
        <w:rPr>
          <w:rFonts w:eastAsia="Times New Roman" w:cs="Times New Roman"/>
          <w:b/>
          <w:sz w:val="22"/>
          <w:highlight w:val="yellow"/>
          <w:u w:val="single"/>
        </w:rPr>
        <w:t>will always be open to further interpretations itself.</w:t>
      </w:r>
    </w:p>
    <w:p w14:paraId="7C0A2EB5"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Impacts:</w:t>
      </w:r>
    </w:p>
    <w:p w14:paraId="2DAED4D5"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 xml:space="preserve">A. No ethical deduction can settle our conflicts, even when our beliefs are inclusive and deeply held. Consensus is a contingent achievement of political dialogue, and cannot be prescribed in advance. </w:t>
      </w:r>
    </w:p>
    <w:p w14:paraId="2727CB9E"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B. Only agonism accounts for the diversity of interpretations of our norms. Democratic citizenship has diverse forms, none of which can be privileged a priori.</w:t>
      </w:r>
    </w:p>
    <w:p w14:paraId="3CBB36E1" w14:textId="77777777" w:rsidR="00066503" w:rsidRPr="009273DD" w:rsidRDefault="00066503" w:rsidP="00066503">
      <w:pPr>
        <w:rPr>
          <w:rFonts w:eastAsia="Times New Roman" w:cs="Times New Roman"/>
          <w:sz w:val="16"/>
        </w:rPr>
      </w:pPr>
      <w:r w:rsidRPr="009273DD">
        <w:rPr>
          <w:rFonts w:eastAsia="Times New Roman" w:cs="Times New Roman"/>
          <w:b/>
          <w:sz w:val="26"/>
        </w:rPr>
        <w:t>Mouffe 2k</w:t>
      </w:r>
      <w:r w:rsidRPr="009273DD">
        <w:rPr>
          <w:rFonts w:eastAsia="Times New Roman" w:cs="Times New Roman"/>
          <w:sz w:val="16"/>
        </w:rPr>
        <w:t>, Chantal. "Wittgenstein, political theory and democracy." The Democratic Paradox 60 (2000): 79.</w:t>
      </w:r>
    </w:p>
    <w:p w14:paraId="75351E57"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  »Following a rule«, says Wittgenstein, »is analogous to obeying an order. We are trained to do so; we react to an order in a particular way. But what </w:t>
      </w:r>
      <w:r w:rsidRPr="009273DD">
        <w:rPr>
          <w:rFonts w:eastAsia="Times New Roman" w:cs="Times New Roman"/>
          <w:b/>
          <w:sz w:val="22"/>
          <w:u w:val="single"/>
        </w:rPr>
        <w:t>if one person reacts in one way and another in another</w:t>
      </w:r>
      <w:r w:rsidRPr="009273DD">
        <w:rPr>
          <w:rFonts w:eastAsia="Times New Roman" w:cs="Times New Roman"/>
          <w:sz w:val="16"/>
        </w:rPr>
        <w:t xml:space="preserve"> to the order and the training? </w:t>
      </w:r>
      <w:r w:rsidRPr="009273DD">
        <w:rPr>
          <w:rFonts w:eastAsia="Times New Roman" w:cs="Times New Roman"/>
          <w:b/>
          <w:sz w:val="22"/>
          <w:u w:val="single"/>
        </w:rPr>
        <w:t>Which</w:t>
      </w:r>
      <w:r w:rsidRPr="009273DD">
        <w:rPr>
          <w:rFonts w:eastAsia="Times New Roman" w:cs="Times New Roman"/>
          <w:sz w:val="16"/>
        </w:rPr>
        <w:t xml:space="preserve"> one </w:t>
      </w:r>
      <w:r w:rsidRPr="009273DD">
        <w:rPr>
          <w:rFonts w:eastAsia="Times New Roman" w:cs="Times New Roman"/>
          <w:b/>
          <w:sz w:val="22"/>
          <w:u w:val="single"/>
        </w:rPr>
        <w:t>is right?</w:t>
      </w:r>
      <w:r w:rsidRPr="009273DD">
        <w:rPr>
          <w:rFonts w:eastAsia="Times New Roman" w:cs="Times New Roman"/>
          <w:sz w:val="16"/>
        </w:rPr>
        <w:t xml:space="preserve">«  24  </w:t>
      </w:r>
      <w:r w:rsidRPr="009273DD">
        <w:rPr>
          <w:rFonts w:eastAsia="Times New Roman" w:cs="Times New Roman"/>
          <w:b/>
          <w:sz w:val="22"/>
          <w:u w:val="single"/>
        </w:rPr>
        <w:t>This</w:t>
      </w:r>
      <w:r w:rsidRPr="009273DD">
        <w:rPr>
          <w:rFonts w:eastAsia="Times New Roman" w:cs="Times New Roman"/>
          <w:sz w:val="16"/>
        </w:rPr>
        <w:t xml:space="preserve"> is indeed a crucial </w:t>
      </w:r>
      <w:r w:rsidRPr="009273DD">
        <w:rPr>
          <w:rFonts w:eastAsia="Times New Roman" w:cs="Times New Roman"/>
          <w:b/>
          <w:sz w:val="22"/>
          <w:u w:val="single"/>
        </w:rPr>
        <w:t xml:space="preserve">question </w:t>
      </w:r>
      <w:r w:rsidRPr="009273DD">
        <w:rPr>
          <w:rFonts w:eastAsia="Times New Roman" w:cs="Times New Roman"/>
          <w:sz w:val="16"/>
        </w:rPr>
        <w:t xml:space="preserve">for democratic theory. It </w:t>
      </w:r>
      <w:r w:rsidRPr="009273DD">
        <w:rPr>
          <w:rFonts w:eastAsia="Times New Roman" w:cs="Times New Roman"/>
          <w:b/>
          <w:sz w:val="22"/>
          <w:u w:val="single"/>
        </w:rPr>
        <w:t>cannot be resolved</w:t>
      </w:r>
      <w:r w:rsidRPr="009273DD">
        <w:rPr>
          <w:rFonts w:eastAsia="Times New Roman" w:cs="Times New Roman"/>
          <w:sz w:val="16"/>
        </w:rPr>
        <w:t xml:space="preserve">, pace the rationalists, </w:t>
      </w:r>
      <w:r w:rsidRPr="009273DD">
        <w:rPr>
          <w:rFonts w:eastAsia="Times New Roman" w:cs="Times New Roman"/>
          <w:b/>
          <w:sz w:val="22"/>
          <w:u w:val="single"/>
        </w:rPr>
        <w:t>by claiming that there is a correct understanding</w:t>
      </w:r>
      <w:r w:rsidRPr="009273DD">
        <w:rPr>
          <w:rFonts w:eastAsia="Times New Roman" w:cs="Times New Roman"/>
          <w:sz w:val="16"/>
        </w:rPr>
        <w:t xml:space="preserve"> of the rule </w:t>
      </w:r>
      <w:r w:rsidRPr="009273DD">
        <w:rPr>
          <w:rFonts w:eastAsia="Times New Roman" w:cs="Times New Roman"/>
          <w:b/>
          <w:sz w:val="22"/>
          <w:u w:val="single"/>
        </w:rPr>
        <w:t xml:space="preserve">that every rational person should accept. </w:t>
      </w:r>
      <w:r w:rsidRPr="009273DD">
        <w:rPr>
          <w:rFonts w:eastAsia="Times New Roman" w:cs="Times New Roman"/>
          <w:sz w:val="16"/>
        </w:rPr>
        <w:t xml:space="preserve">To be sure, we need to be able to distinguish between »obeying the rule« and »going against it«. But </w:t>
      </w:r>
      <w:r w:rsidRPr="009273DD">
        <w:rPr>
          <w:rFonts w:eastAsia="Times New Roman" w:cs="Times New Roman"/>
          <w:b/>
          <w:sz w:val="22"/>
          <w:u w:val="single"/>
        </w:rPr>
        <w:t>space needs to be provided for the many different practices</w:t>
      </w:r>
      <w:r w:rsidRPr="009273DD">
        <w:rPr>
          <w:rFonts w:eastAsia="Times New Roman" w:cs="Times New Roman"/>
          <w:sz w:val="16"/>
        </w:rPr>
        <w:t xml:space="preserve"> in which obedience to the democratic rules can be inscribed. And this should not be envisaged as a temporary accommodation, as a stage in the process leading to the realization of the rational consensus, but as a constitutive feature of a democratic society. </w:t>
      </w:r>
      <w:r w:rsidRPr="009273DD">
        <w:rPr>
          <w:rFonts w:eastAsia="Times New Roman" w:cs="Times New Roman"/>
          <w:b/>
          <w:sz w:val="22"/>
          <w:u w:val="single"/>
        </w:rPr>
        <w:t>Democratic citizenship can take many diverse forms and such a diversity</w:t>
      </w:r>
      <w:r w:rsidRPr="009273DD">
        <w:rPr>
          <w:rFonts w:eastAsia="Times New Roman" w:cs="Times New Roman"/>
          <w:sz w:val="16"/>
        </w:rPr>
        <w:t xml:space="preserve">, far from being a danger for democracy, </w:t>
      </w:r>
      <w:r w:rsidRPr="009273DD">
        <w:rPr>
          <w:rFonts w:eastAsia="Times New Roman" w:cs="Times New Roman"/>
          <w:b/>
          <w:sz w:val="22"/>
          <w:u w:val="single"/>
        </w:rPr>
        <w:t>is</w:t>
      </w:r>
      <w:r w:rsidRPr="009273DD">
        <w:rPr>
          <w:rFonts w:eastAsia="Times New Roman" w:cs="Times New Roman"/>
          <w:sz w:val="16"/>
        </w:rPr>
        <w:t xml:space="preserve"> in fact </w:t>
      </w:r>
      <w:r w:rsidRPr="009273DD">
        <w:rPr>
          <w:rFonts w:eastAsia="Times New Roman" w:cs="Times New Roman"/>
          <w:b/>
          <w:sz w:val="22"/>
          <w:u w:val="single"/>
        </w:rPr>
        <w:t>its</w:t>
      </w:r>
      <w:r w:rsidRPr="009273DD">
        <w:rPr>
          <w:rFonts w:eastAsia="Times New Roman" w:cs="Times New Roman"/>
          <w:sz w:val="16"/>
        </w:rPr>
        <w:t xml:space="preserve"> very </w:t>
      </w:r>
      <w:r w:rsidRPr="009273DD">
        <w:rPr>
          <w:rFonts w:eastAsia="Times New Roman" w:cs="Times New Roman"/>
          <w:b/>
          <w:sz w:val="22"/>
          <w:u w:val="single"/>
        </w:rPr>
        <w:t>condition of existence.</w:t>
      </w:r>
      <w:r w:rsidRPr="009273DD">
        <w:rPr>
          <w:rFonts w:eastAsia="Times New Roman" w:cs="Times New Roman"/>
          <w:sz w:val="16"/>
        </w:rPr>
        <w:t xml:space="preserve"> This will, of course, create conflict and it would be a mistake to expect all those different understanding to coexist without clashing. But </w:t>
      </w:r>
      <w:r w:rsidRPr="009273DD">
        <w:rPr>
          <w:rFonts w:eastAsia="Times New Roman" w:cs="Times New Roman"/>
          <w:b/>
          <w:sz w:val="22"/>
          <w:u w:val="single"/>
        </w:rPr>
        <w:t>this struggle will not be</w:t>
      </w:r>
      <w:r w:rsidRPr="009273DD">
        <w:rPr>
          <w:rFonts w:eastAsia="Times New Roman" w:cs="Times New Roman"/>
          <w:sz w:val="16"/>
        </w:rPr>
        <w:t xml:space="preserve"> one </w:t>
      </w:r>
      <w:r w:rsidRPr="009273DD">
        <w:rPr>
          <w:rFonts w:eastAsia="Times New Roman" w:cs="Times New Roman"/>
          <w:b/>
          <w:sz w:val="22"/>
          <w:u w:val="single"/>
        </w:rPr>
        <w:t>between "enemies" but among "adversaries" since all</w:t>
      </w:r>
      <w:r w:rsidRPr="009273DD">
        <w:rPr>
          <w:rFonts w:eastAsia="Times New Roman" w:cs="Times New Roman"/>
          <w:sz w:val="16"/>
        </w:rPr>
        <w:t xml:space="preserve"> participants will </w:t>
      </w:r>
      <w:r w:rsidRPr="009273DD">
        <w:rPr>
          <w:rFonts w:eastAsia="Times New Roman" w:cs="Times New Roman"/>
          <w:b/>
          <w:sz w:val="22"/>
          <w:u w:val="single"/>
        </w:rPr>
        <w:t>recognize the positions of the others</w:t>
      </w:r>
      <w:r w:rsidRPr="009273DD">
        <w:rPr>
          <w:rFonts w:eastAsia="Times New Roman" w:cs="Times New Roman"/>
          <w:sz w:val="16"/>
        </w:rPr>
        <w:t xml:space="preserve"> in the contest as legitimate ones. This type of "agonistic pluralism" is unthinkable within a rationalistic problematic because it, by necessity, tend to erase diversity. Wittgenstein, on the contrary, can help us to formulate it and this is why his contribution to democratic thinking is invaluable.</w:t>
      </w:r>
    </w:p>
    <w:p w14:paraId="11D9F030" w14:textId="77777777" w:rsidR="00066503" w:rsidRPr="009273DD" w:rsidRDefault="00066503" w:rsidP="00066503">
      <w:pPr>
        <w:keepNext/>
        <w:keepLines/>
        <w:pageBreakBefore/>
        <w:spacing w:before="40" w:after="0"/>
        <w:jc w:val="center"/>
        <w:outlineLvl w:val="2"/>
        <w:rPr>
          <w:rFonts w:eastAsia="Times New Roman" w:cs="Times New Roman"/>
          <w:b/>
          <w:bCs/>
          <w:sz w:val="32"/>
          <w:szCs w:val="32"/>
          <w:u w:val="single"/>
        </w:rPr>
      </w:pPr>
      <w:r w:rsidRPr="009273DD">
        <w:rPr>
          <w:rFonts w:eastAsia="Times New Roman" w:cs="Times New Roman"/>
          <w:b/>
          <w:bCs/>
          <w:sz w:val="32"/>
          <w:szCs w:val="32"/>
          <w:u w:val="single"/>
        </w:rPr>
        <w:t>Impact Calc</w:t>
      </w:r>
    </w:p>
    <w:p w14:paraId="70E00939"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1. Speech cannot be judged a priori from outside the community – these norms are contingent and not determined in advance. The community may reject particular kinds of speech and we can agree here that they should, but that judgment only aquires normative force in a community.</w:t>
      </w:r>
    </w:p>
    <w:p w14:paraId="5DCEBADA"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2. The framework is about the relationships between people with different viewpoints – agonism is about the right to express a viewpoint, not the reaction to it – people rejecting your perspective is fine – it’s the natural conclusion of contestability.</w:t>
      </w:r>
    </w:p>
    <w:p w14:paraId="5EE333CE"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3. Policy consequences aren’t relevant since the framework is a question of the foundation of the political community: the agonistic principle is the necessary right that creates the community, so it cannot act against it.</w:t>
      </w:r>
    </w:p>
    <w:p w14:paraId="4D475448" w14:textId="77777777" w:rsidR="00066503" w:rsidRPr="009273DD" w:rsidRDefault="00066503" w:rsidP="00066503">
      <w:pPr>
        <w:keepNext/>
        <w:keepLines/>
        <w:pageBreakBefore/>
        <w:spacing w:before="40" w:after="0"/>
        <w:jc w:val="center"/>
        <w:outlineLvl w:val="2"/>
        <w:rPr>
          <w:rFonts w:eastAsia="Times New Roman" w:cs="Times New Roman"/>
          <w:b/>
          <w:bCs/>
          <w:sz w:val="32"/>
          <w:szCs w:val="32"/>
          <w:u w:val="single"/>
        </w:rPr>
      </w:pPr>
      <w:r w:rsidRPr="009273DD">
        <w:rPr>
          <w:rFonts w:eastAsia="Times New Roman" w:cs="Times New Roman"/>
          <w:b/>
          <w:bCs/>
          <w:sz w:val="32"/>
          <w:szCs w:val="32"/>
          <w:u w:val="single"/>
        </w:rPr>
        <w:t>Contention</w:t>
      </w:r>
    </w:p>
    <w:p w14:paraId="44791DF4"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 xml:space="preserve">The principle of free speech in academic spaces affirms each person’s right to </w:t>
      </w:r>
      <w:r w:rsidRPr="009273DD">
        <w:rPr>
          <w:rFonts w:eastAsia="Times New Roman" w:cs="Times New Roman"/>
          <w:b/>
          <w:bCs/>
          <w:sz w:val="26"/>
          <w:szCs w:val="26"/>
          <w:u w:val="single"/>
        </w:rPr>
        <w:t>make their own decisions</w:t>
      </w:r>
      <w:r w:rsidRPr="009273DD">
        <w:rPr>
          <w:rFonts w:eastAsia="Times New Roman" w:cs="Times New Roman"/>
          <w:b/>
          <w:bCs/>
          <w:sz w:val="26"/>
          <w:szCs w:val="26"/>
        </w:rPr>
        <w:t xml:space="preserve"> instead of being told what to believe by governmental or corporate interests. It doesn’t aim at agreement but preserves the agon.</w:t>
      </w:r>
    </w:p>
    <w:p w14:paraId="757F04A3"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Judith </w:t>
      </w:r>
      <w:r w:rsidRPr="009273DD">
        <w:rPr>
          <w:rFonts w:eastAsia="Times New Roman" w:cs="Times New Roman"/>
          <w:b/>
          <w:sz w:val="26"/>
        </w:rPr>
        <w:t>Butler 13</w:t>
      </w:r>
      <w:r w:rsidRPr="009273DD">
        <w:rPr>
          <w:rFonts w:eastAsia="Times New Roman" w:cs="Times New Roman"/>
          <w:sz w:val="16"/>
        </w:rPr>
        <w:t>, 2-7-2013, professor in the Rhetoric and Comparative Literature department at UC Berkeley. She is the author of several books on feminist theory, continental philosophy and contemporary politics, "Judith Butler’s Remarks to Brooklyn College on BDS," Nation, https://www.thenation.com/article/judith-butlers-remarks-brooklyn-college-bds/</w:t>
      </w:r>
    </w:p>
    <w:p w14:paraId="24E1C9BE" w14:textId="77777777" w:rsidR="00066503" w:rsidRPr="009273DD" w:rsidRDefault="00066503" w:rsidP="00066503">
      <w:pPr>
        <w:rPr>
          <w:rFonts w:eastAsia="Times New Roman" w:cs="Times New Roman"/>
          <w:b/>
          <w:iCs/>
          <w:sz w:val="22"/>
          <w:u w:val="single"/>
          <w:bdr w:val="single" w:sz="18" w:space="0" w:color="auto"/>
        </w:rPr>
      </w:pPr>
      <w:r w:rsidRPr="009273DD">
        <w:rPr>
          <w:rFonts w:eastAsia="Times New Roman" w:cs="Times New Roman"/>
          <w:b/>
          <w:sz w:val="22"/>
          <w:highlight w:val="yellow"/>
          <w:u w:val="single"/>
        </w:rPr>
        <w:t>The principle of academic freedom is designed to make sure that powers outside</w:t>
      </w:r>
      <w:r w:rsidRPr="009273DD">
        <w:rPr>
          <w:rFonts w:eastAsia="Times New Roman" w:cs="Times New Roman"/>
          <w:b/>
          <w:sz w:val="22"/>
          <w:u w:val="single"/>
        </w:rPr>
        <w:t xml:space="preserve"> the university</w:t>
      </w:r>
      <w:r w:rsidRPr="009273DD">
        <w:rPr>
          <w:rFonts w:eastAsia="Times New Roman" w:cs="Times New Roman"/>
          <w:sz w:val="16"/>
        </w:rPr>
        <w:t xml:space="preserve">, </w:t>
      </w:r>
      <w:r w:rsidRPr="009273DD">
        <w:rPr>
          <w:rFonts w:eastAsia="Times New Roman" w:cs="Times New Roman"/>
          <w:b/>
          <w:iCs/>
          <w:sz w:val="22"/>
          <w:highlight w:val="yellow"/>
          <w:u w:val="single"/>
          <w:bdr w:val="single" w:sz="18" w:space="0" w:color="auto"/>
        </w:rPr>
        <w:t>including government and corporations</w:t>
      </w:r>
      <w:r w:rsidRPr="009273DD">
        <w:rPr>
          <w:rFonts w:eastAsia="Times New Roman" w:cs="Times New Roman"/>
          <w:sz w:val="16"/>
          <w:highlight w:val="yellow"/>
        </w:rPr>
        <w:t xml:space="preserve">, </w:t>
      </w:r>
      <w:r w:rsidRPr="009273DD">
        <w:rPr>
          <w:rFonts w:eastAsia="Times New Roman" w:cs="Times New Roman"/>
          <w:b/>
          <w:sz w:val="22"/>
          <w:highlight w:val="yellow"/>
          <w:u w:val="single"/>
        </w:rPr>
        <w:t>are not able to control the curriculum</w:t>
      </w:r>
      <w:r w:rsidRPr="009273DD">
        <w:rPr>
          <w:rFonts w:eastAsia="Times New Roman" w:cs="Times New Roman"/>
          <w:b/>
          <w:sz w:val="22"/>
          <w:u w:val="single"/>
        </w:rPr>
        <w:t xml:space="preserve"> or intervene</w:t>
      </w:r>
      <w:r w:rsidRPr="009273DD">
        <w:rPr>
          <w:rFonts w:eastAsia="Times New Roman" w:cs="Times New Roman"/>
          <w:sz w:val="16"/>
        </w:rPr>
        <w:t xml:space="preserve"> in extra-mural speech. It not only bars such interventions, but </w:t>
      </w:r>
      <w:r w:rsidRPr="009273DD">
        <w:rPr>
          <w:rFonts w:eastAsia="Times New Roman" w:cs="Times New Roman"/>
          <w:b/>
          <w:sz w:val="22"/>
          <w:highlight w:val="yellow"/>
          <w:u w:val="single"/>
        </w:rPr>
        <w:t>it</w:t>
      </w:r>
      <w:r w:rsidRPr="009273DD">
        <w:rPr>
          <w:rFonts w:eastAsia="Times New Roman" w:cs="Times New Roman"/>
          <w:sz w:val="16"/>
        </w:rPr>
        <w:t xml:space="preserve"> also </w:t>
      </w:r>
      <w:r w:rsidRPr="009273DD">
        <w:rPr>
          <w:rFonts w:eastAsia="Times New Roman" w:cs="Times New Roman"/>
          <w:b/>
          <w:sz w:val="22"/>
          <w:highlight w:val="yellow"/>
          <w:u w:val="single"/>
        </w:rPr>
        <w:t>protects</w:t>
      </w:r>
      <w:r w:rsidRPr="009273DD">
        <w:rPr>
          <w:rFonts w:eastAsia="Times New Roman" w:cs="Times New Roman"/>
          <w:sz w:val="16"/>
        </w:rPr>
        <w:t xml:space="preserve"> those </w:t>
      </w:r>
      <w:r w:rsidRPr="009273DD">
        <w:rPr>
          <w:rFonts w:eastAsia="Times New Roman" w:cs="Times New Roman"/>
          <w:b/>
          <w:sz w:val="22"/>
          <w:highlight w:val="yellow"/>
          <w:u w:val="single"/>
        </w:rPr>
        <w:t>platforms in which we</w:t>
      </w:r>
      <w:r w:rsidRPr="009273DD">
        <w:rPr>
          <w:rFonts w:eastAsia="Times New Roman" w:cs="Times New Roman"/>
          <w:b/>
          <w:sz w:val="22"/>
          <w:u w:val="single"/>
        </w:rPr>
        <w:t xml:space="preserve"> might be able to </w:t>
      </w:r>
      <w:r w:rsidRPr="009273DD">
        <w:rPr>
          <w:rFonts w:eastAsia="Times New Roman" w:cs="Times New Roman"/>
          <w:b/>
          <w:sz w:val="22"/>
          <w:highlight w:val="yellow"/>
          <w:u w:val="single"/>
        </w:rPr>
        <w:t>reflect</w:t>
      </w:r>
      <w:r w:rsidRPr="009273DD">
        <w:rPr>
          <w:rFonts w:eastAsia="Times New Roman" w:cs="Times New Roman"/>
          <w:b/>
          <w:sz w:val="22"/>
          <w:u w:val="single"/>
        </w:rPr>
        <w:t xml:space="preserve"> together </w:t>
      </w:r>
      <w:r w:rsidRPr="009273DD">
        <w:rPr>
          <w:rFonts w:eastAsia="Times New Roman" w:cs="Times New Roman"/>
          <w:b/>
          <w:sz w:val="22"/>
          <w:highlight w:val="yellow"/>
          <w:u w:val="single"/>
        </w:rPr>
        <w:t>on the most difficult problems. You can judge for yourself whether or not my reasons</w:t>
      </w:r>
      <w:r w:rsidRPr="009273DD">
        <w:rPr>
          <w:rFonts w:eastAsia="Times New Roman" w:cs="Times New Roman"/>
          <w:sz w:val="16"/>
        </w:rPr>
        <w:t xml:space="preserve"> for lending my support to this movement </w:t>
      </w:r>
      <w:r w:rsidRPr="009273DD">
        <w:rPr>
          <w:rFonts w:eastAsia="Times New Roman" w:cs="Times New Roman"/>
          <w:b/>
          <w:sz w:val="22"/>
          <w:highlight w:val="yellow"/>
          <w:u w:val="single"/>
        </w:rPr>
        <w:t>are good</w:t>
      </w:r>
      <w:r w:rsidRPr="009273DD">
        <w:rPr>
          <w:rFonts w:eastAsia="Times New Roman" w:cs="Times New Roman"/>
          <w:b/>
          <w:sz w:val="22"/>
          <w:u w:val="single"/>
        </w:rPr>
        <w:t xml:space="preserve"> ones. </w:t>
      </w:r>
      <w:r w:rsidRPr="009273DD">
        <w:rPr>
          <w:rFonts w:eastAsia="Times New Roman" w:cs="Times New Roman"/>
          <w:b/>
          <w:iCs/>
          <w:sz w:val="22"/>
          <w:highlight w:val="yellow"/>
          <w:u w:val="single"/>
          <w:bdr w:val="single" w:sz="18" w:space="0" w:color="auto"/>
        </w:rPr>
        <w:t>That is,</w:t>
      </w:r>
      <w:r w:rsidRPr="009273DD">
        <w:rPr>
          <w:rFonts w:eastAsia="Times New Roman" w:cs="Times New Roman"/>
          <w:sz w:val="16"/>
        </w:rPr>
        <w:t xml:space="preserve"> after all, </w:t>
      </w:r>
      <w:r w:rsidRPr="009273DD">
        <w:rPr>
          <w:rFonts w:eastAsia="Times New Roman" w:cs="Times New Roman"/>
          <w:b/>
          <w:iCs/>
          <w:sz w:val="22"/>
          <w:highlight w:val="yellow"/>
          <w:u w:val="single"/>
          <w:bdr w:val="single" w:sz="18" w:space="0" w:color="auto"/>
        </w:rPr>
        <w:t>what academic debate is about.</w:t>
      </w:r>
      <w:r w:rsidRPr="009273DD">
        <w:rPr>
          <w:rFonts w:eastAsia="Times New Roman" w:cs="Times New Roman"/>
          <w:b/>
          <w:sz w:val="22"/>
          <w:u w:val="single"/>
        </w:rPr>
        <w:t xml:space="preserve"> It is also what democratic debate is about, which suggests that </w:t>
      </w:r>
      <w:r w:rsidRPr="009273DD">
        <w:rPr>
          <w:rFonts w:eastAsia="Times New Roman" w:cs="Times New Roman"/>
          <w:b/>
          <w:iCs/>
          <w:sz w:val="22"/>
          <w:highlight w:val="yellow"/>
          <w:u w:val="single"/>
          <w:bdr w:val="single" w:sz="18" w:space="0" w:color="auto"/>
        </w:rPr>
        <w:t>open debate</w:t>
      </w:r>
      <w:r w:rsidRPr="009273DD">
        <w:rPr>
          <w:rFonts w:eastAsia="Times New Roman" w:cs="Times New Roman"/>
          <w:sz w:val="16"/>
        </w:rPr>
        <w:t xml:space="preserve"> about difficult topics </w:t>
      </w:r>
      <w:r w:rsidRPr="009273DD">
        <w:rPr>
          <w:rFonts w:eastAsia="Times New Roman" w:cs="Times New Roman"/>
          <w:b/>
          <w:iCs/>
          <w:sz w:val="22"/>
          <w:highlight w:val="yellow"/>
          <w:u w:val="single"/>
          <w:bdr w:val="single" w:sz="18" w:space="0" w:color="auto"/>
        </w:rPr>
        <w:t>functions as a meeting point between democracy and the academy.</w:t>
      </w:r>
      <w:r w:rsidRPr="009273DD">
        <w:rPr>
          <w:rFonts w:eastAsia="Times New Roman" w:cs="Times New Roman"/>
          <w:sz w:val="16"/>
        </w:rPr>
        <w:t xml:space="preserve"> Instead of asking right away whether we are for or against this movement, perhaps we can pause just long enough to find out what exactly this is, the Boycott, Divestment and Sanctions movement, and why it is so difficult to speak about this. I am not asking anyone to join a movement this evening. I am not even a leader of this movement or part of any of its governing committee, even though the New York Times tried to anoint me the other day—I appreciated their subsequent retraction, and I apologize to my Palestinian colleagues for their error. The movement, in fact, has been organized and led by Palestinians seeking rights of political self-determination, including Omar Barghouti, who was invited first by the Students for Justice in Palestine, after which I was invited to join him. At the time I thought it would be very much like other events I have attended, a conversation with a few dozen student activists in the basement of a student center. So, as you can see, I am surprised and ill-prepared for what has happened. Omar will speak in a moment about what the BDS movement is, its successes and its aspirations. But I would like briefly to continue with the question, </w:t>
      </w:r>
      <w:r w:rsidRPr="009273DD">
        <w:rPr>
          <w:rFonts w:eastAsia="Times New Roman" w:cs="Times New Roman"/>
          <w:b/>
          <w:sz w:val="22"/>
          <w:u w:val="single"/>
        </w:rPr>
        <w:t>what precisely are we doing</w:t>
      </w:r>
      <w:r w:rsidRPr="009273DD">
        <w:rPr>
          <w:rFonts w:eastAsia="Times New Roman" w:cs="Times New Roman"/>
          <w:sz w:val="16"/>
        </w:rPr>
        <w:t xml:space="preserve"> here this evening</w:t>
      </w:r>
      <w:r w:rsidRPr="009273DD">
        <w:rPr>
          <w:rFonts w:eastAsia="Times New Roman" w:cs="Times New Roman"/>
          <w:b/>
          <w:sz w:val="22"/>
          <w:u w:val="single"/>
        </w:rPr>
        <w:t xml:space="preserve">? I presume that </w:t>
      </w:r>
      <w:r w:rsidRPr="009273DD">
        <w:rPr>
          <w:rFonts w:eastAsia="Times New Roman" w:cs="Times New Roman"/>
          <w:b/>
          <w:sz w:val="22"/>
          <w:highlight w:val="yellow"/>
          <w:u w:val="single"/>
        </w:rPr>
        <w:t>you</w:t>
      </w:r>
      <w:r w:rsidRPr="009273DD">
        <w:rPr>
          <w:rFonts w:eastAsia="Times New Roman" w:cs="Times New Roman"/>
          <w:b/>
          <w:sz w:val="22"/>
          <w:u w:val="single"/>
        </w:rPr>
        <w:t xml:space="preserve"> came to </w:t>
      </w:r>
      <w:r w:rsidRPr="009273DD">
        <w:rPr>
          <w:rFonts w:eastAsia="Times New Roman" w:cs="Times New Roman"/>
          <w:b/>
          <w:sz w:val="22"/>
          <w:highlight w:val="yellow"/>
          <w:u w:val="single"/>
        </w:rPr>
        <w:t>hear what there is to be said</w:t>
      </w:r>
      <w:r w:rsidRPr="009273DD">
        <w:rPr>
          <w:rFonts w:eastAsia="Times New Roman" w:cs="Times New Roman"/>
          <w:sz w:val="16"/>
          <w:highlight w:val="yellow"/>
        </w:rPr>
        <w:t xml:space="preserve">, </w:t>
      </w:r>
      <w:r w:rsidRPr="009273DD">
        <w:rPr>
          <w:rFonts w:eastAsia="Times New Roman" w:cs="Times New Roman"/>
          <w:b/>
          <w:sz w:val="22"/>
          <w:highlight w:val="yellow"/>
          <w:u w:val="single"/>
        </w:rPr>
        <w:t>and</w:t>
      </w:r>
      <w:r w:rsidRPr="009273DD">
        <w:rPr>
          <w:rFonts w:eastAsia="Times New Roman" w:cs="Times New Roman"/>
          <w:sz w:val="16"/>
        </w:rPr>
        <w:t xml:space="preserve"> so to </w:t>
      </w:r>
      <w:r w:rsidRPr="009273DD">
        <w:rPr>
          <w:rFonts w:eastAsia="Times New Roman" w:cs="Times New Roman"/>
          <w:b/>
          <w:sz w:val="22"/>
          <w:highlight w:val="yellow"/>
          <w:u w:val="single"/>
        </w:rPr>
        <w:t>test your preconceptions against what some people have to say</w:t>
      </w:r>
      <w:r w:rsidRPr="009273DD">
        <w:rPr>
          <w:rFonts w:eastAsia="Times New Roman" w:cs="Times New Roman"/>
          <w:b/>
          <w:sz w:val="22"/>
          <w:u w:val="single"/>
        </w:rPr>
        <w:t xml:space="preserve">, to see whether your objections can be met and your questions answered. </w:t>
      </w:r>
      <w:r w:rsidRPr="009273DD">
        <w:rPr>
          <w:rFonts w:eastAsia="Times New Roman" w:cs="Times New Roman"/>
          <w:b/>
          <w:sz w:val="22"/>
          <w:highlight w:val="yellow"/>
          <w:u w:val="single"/>
        </w:rPr>
        <w:t>In other words, you come</w:t>
      </w:r>
      <w:r w:rsidRPr="009273DD">
        <w:rPr>
          <w:rFonts w:eastAsia="Times New Roman" w:cs="Times New Roman"/>
          <w:b/>
          <w:sz w:val="22"/>
          <w:u w:val="single"/>
        </w:rPr>
        <w:t xml:space="preserve"> here </w:t>
      </w:r>
      <w:r w:rsidRPr="009273DD">
        <w:rPr>
          <w:rFonts w:eastAsia="Times New Roman" w:cs="Times New Roman"/>
          <w:b/>
          <w:sz w:val="22"/>
          <w:highlight w:val="yellow"/>
          <w:u w:val="single"/>
        </w:rPr>
        <w:t>to exercise critical judgment</w:t>
      </w:r>
      <w:r w:rsidRPr="009273DD">
        <w:rPr>
          <w:rFonts w:eastAsia="Times New Roman" w:cs="Times New Roman"/>
          <w:b/>
          <w:sz w:val="22"/>
          <w:u w:val="single"/>
        </w:rPr>
        <w:t xml:space="preserve">, and </w:t>
      </w:r>
      <w:r w:rsidRPr="009273DD">
        <w:rPr>
          <w:rFonts w:eastAsia="Times New Roman" w:cs="Times New Roman"/>
          <w:b/>
          <w:sz w:val="22"/>
          <w:highlight w:val="yellow"/>
          <w:u w:val="single"/>
        </w:rPr>
        <w:t>if the arguments you hear are not convincing, you</w:t>
      </w:r>
      <w:r w:rsidRPr="009273DD">
        <w:rPr>
          <w:rFonts w:eastAsia="Times New Roman" w:cs="Times New Roman"/>
          <w:b/>
          <w:sz w:val="22"/>
          <w:u w:val="single"/>
        </w:rPr>
        <w:t xml:space="preserve"> will be able to cite them, to </w:t>
      </w:r>
      <w:r w:rsidRPr="009273DD">
        <w:rPr>
          <w:rFonts w:eastAsia="Times New Roman" w:cs="Times New Roman"/>
          <w:b/>
          <w:sz w:val="22"/>
          <w:highlight w:val="yellow"/>
          <w:u w:val="single"/>
        </w:rPr>
        <w:t>develop your opposing view</w:t>
      </w:r>
      <w:r w:rsidRPr="009273DD">
        <w:rPr>
          <w:rFonts w:eastAsia="Times New Roman" w:cs="Times New Roman"/>
          <w:b/>
          <w:sz w:val="22"/>
          <w:u w:val="single"/>
        </w:rPr>
        <w:t xml:space="preserve"> and to communicate that as you wish</w:t>
      </w:r>
      <w:r w:rsidRPr="009273DD">
        <w:rPr>
          <w:rFonts w:eastAsia="Times New Roman" w:cs="Times New Roman"/>
          <w:sz w:val="16"/>
        </w:rPr>
        <w:t xml:space="preserve">. In this way, your </w:t>
      </w:r>
      <w:r w:rsidRPr="009273DD">
        <w:rPr>
          <w:rFonts w:eastAsia="Times New Roman" w:cs="Times New Roman"/>
          <w:b/>
          <w:sz w:val="22"/>
          <w:u w:val="single"/>
        </w:rPr>
        <w:t>being here</w:t>
      </w:r>
      <w:r w:rsidRPr="009273DD">
        <w:rPr>
          <w:rFonts w:eastAsia="Times New Roman" w:cs="Times New Roman"/>
          <w:sz w:val="16"/>
        </w:rPr>
        <w:t xml:space="preserve"> this evening </w:t>
      </w:r>
      <w:r w:rsidRPr="009273DD">
        <w:rPr>
          <w:rFonts w:eastAsia="Times New Roman" w:cs="Times New Roman"/>
          <w:b/>
          <w:sz w:val="22"/>
          <w:u w:val="single"/>
        </w:rPr>
        <w:t>confirms your right to form and communicate an autonomous judgment</w:t>
      </w:r>
      <w:r w:rsidRPr="009273DD">
        <w:rPr>
          <w:rFonts w:eastAsia="Times New Roman" w:cs="Times New Roman"/>
          <w:sz w:val="16"/>
        </w:rPr>
        <w:t xml:space="preserve">, to demonstrate why you think something is true or not, and you should be free to do this without coercion and fear. These are your rights of free expression, but they are, perhaps even more importantly, your rights to education, which involves the freedom to hear, to read and to consider any number of viewpoints as part of an ongoing public deliberation on this issue. Your presence here, even </w:t>
      </w:r>
      <w:r w:rsidRPr="009273DD">
        <w:rPr>
          <w:rFonts w:eastAsia="Times New Roman" w:cs="Times New Roman"/>
          <w:b/>
          <w:iCs/>
          <w:sz w:val="22"/>
          <w:highlight w:val="yellow"/>
          <w:u w:val="single"/>
          <w:bdr w:val="single" w:sz="18" w:space="0" w:color="auto"/>
        </w:rPr>
        <w:t>your support for the event</w:t>
      </w:r>
      <w:r w:rsidRPr="009273DD">
        <w:rPr>
          <w:rFonts w:eastAsia="Times New Roman" w:cs="Times New Roman"/>
          <w:sz w:val="16"/>
        </w:rPr>
        <w:t xml:space="preserve">, </w:t>
      </w:r>
      <w:r w:rsidRPr="009273DD">
        <w:rPr>
          <w:rFonts w:eastAsia="Times New Roman" w:cs="Times New Roman"/>
          <w:b/>
          <w:iCs/>
          <w:sz w:val="22"/>
          <w:highlight w:val="yellow"/>
          <w:u w:val="single"/>
          <w:bdr w:val="single" w:sz="18" w:space="0" w:color="auto"/>
        </w:rPr>
        <w:t>does not assume agreemen</w:t>
      </w:r>
      <w:r w:rsidRPr="009273DD">
        <w:rPr>
          <w:rFonts w:eastAsia="Times New Roman" w:cs="Times New Roman"/>
          <w:b/>
          <w:iCs/>
          <w:sz w:val="22"/>
          <w:u w:val="single"/>
          <w:bdr w:val="single" w:sz="18" w:space="0" w:color="auto"/>
        </w:rPr>
        <w:t>t</w:t>
      </w:r>
      <w:r w:rsidRPr="009273DD">
        <w:rPr>
          <w:rFonts w:eastAsia="Times New Roman" w:cs="Times New Roman"/>
          <w:sz w:val="16"/>
        </w:rPr>
        <w:t xml:space="preserve"> among us. There is no unanimity of opinion here; indeed, </w:t>
      </w:r>
      <w:r w:rsidRPr="009273DD">
        <w:rPr>
          <w:rFonts w:eastAsia="Times New Roman" w:cs="Times New Roman"/>
          <w:b/>
          <w:iCs/>
          <w:sz w:val="22"/>
          <w:highlight w:val="yellow"/>
          <w:u w:val="single"/>
          <w:bdr w:val="single" w:sz="18" w:space="0" w:color="auto"/>
        </w:rPr>
        <w:t>achieving unanimity is not the goal.</w:t>
      </w:r>
    </w:p>
    <w:p w14:paraId="0505407D"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Pedagogical spaces must be the starting point: the space for contestation requires a culture that educates agents to affirm it.</w:t>
      </w:r>
    </w:p>
    <w:p w14:paraId="3587B34F"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Henry A. </w:t>
      </w:r>
      <w:r w:rsidRPr="009273DD">
        <w:rPr>
          <w:rFonts w:eastAsia="Times New Roman" w:cs="Times New Roman"/>
          <w:b/>
          <w:sz w:val="26"/>
        </w:rPr>
        <w:t>Giroux 13,</w:t>
      </w:r>
      <w:r w:rsidRPr="009273DD">
        <w:rPr>
          <w:rFonts w:eastAsia="Times New Roman" w:cs="Times New Roman"/>
          <w:sz w:val="16"/>
        </w:rPr>
        <w:t xml:space="preserve"> 12-17-2013, "Henry A. Giroux," Truthout, http://www.truth-out.org/news/item/20669-radical-democracy-against-cultures-of-violence</w:t>
      </w:r>
    </w:p>
    <w:p w14:paraId="31F6A482" w14:textId="77777777" w:rsidR="00066503" w:rsidRPr="009273DD" w:rsidRDefault="00066503" w:rsidP="00066503">
      <w:pPr>
        <w:rPr>
          <w:rFonts w:eastAsia="Times New Roman" w:cs="Times New Roman"/>
          <w:sz w:val="16"/>
        </w:rPr>
      </w:pPr>
      <w:r w:rsidRPr="009273DD">
        <w:rPr>
          <w:rFonts w:eastAsia="Times New Roman" w:cs="Times New Roman"/>
          <w:b/>
          <w:sz w:val="22"/>
          <w:u w:val="single"/>
        </w:rPr>
        <w:t>Radical democracy is rooted in an acceptance of its historicity and imperfectability, thus demanding</w:t>
      </w:r>
      <w:r w:rsidRPr="009273DD">
        <w:rPr>
          <w:rFonts w:eastAsia="Times New Roman" w:cs="Times New Roman"/>
          <w:sz w:val="16"/>
        </w:rPr>
        <w:t xml:space="preserve"> a </w:t>
      </w:r>
      <w:r w:rsidRPr="009273DD">
        <w:rPr>
          <w:rFonts w:eastAsia="Times New Roman" w:cs="Times New Roman"/>
          <w:b/>
          <w:sz w:val="22"/>
          <w:u w:val="single"/>
        </w:rPr>
        <w:t>constant</w:t>
      </w:r>
      <w:r w:rsidRPr="009273DD">
        <w:rPr>
          <w:rFonts w:eastAsia="Times New Roman" w:cs="Times New Roman"/>
          <w:sz w:val="16"/>
        </w:rPr>
        <w:t xml:space="preserve"> measure of self-questioning, </w:t>
      </w:r>
      <w:r w:rsidRPr="009273DD">
        <w:rPr>
          <w:rFonts w:eastAsia="Times New Roman" w:cs="Times New Roman"/>
          <w:b/>
          <w:sz w:val="22"/>
          <w:u w:val="single"/>
        </w:rPr>
        <w:t>criticism and critical engagement.</w:t>
      </w:r>
      <w:r w:rsidRPr="009273DD">
        <w:rPr>
          <w:rFonts w:eastAsia="Times New Roman" w:cs="Times New Roman"/>
          <w:sz w:val="16"/>
        </w:rPr>
        <w:t xml:space="preserve"> Such a democracy implies a refusal of an endpoint, final stage or end of history narrative. Instead, it stresses what Samir Amin has termed "democratization - which stresses the dynamic aspect of a still-unfinished process."[30] Inherent in such a democracy is the need for labor to be subordinate to free time, experienced as a luxury rather than a deprivation, thus demanding a society that provides a social wage, democratized workplaces, egalitarian social services, ecologically sustainable technologies, free education and crucial social provisions.  Democracy in this sense embodies an unrelenting fidelity and obligation not to perfectibility but to justice and an endless responsibility, as Jacques Derrida insists, to "the ghosts of those who are not yet born or who are already dead."[31]   </w:t>
      </w:r>
      <w:r w:rsidRPr="009273DD">
        <w:rPr>
          <w:rFonts w:eastAsia="Times New Roman" w:cs="Times New Roman"/>
          <w:b/>
          <w:iCs/>
          <w:sz w:val="22"/>
          <w:highlight w:val="yellow"/>
          <w:u w:val="single"/>
          <w:bdr w:val="single" w:sz="18" w:space="0" w:color="auto"/>
        </w:rPr>
        <w:t>Matters of pedagogy must be central to any politics that embraces</w:t>
      </w:r>
      <w:r w:rsidRPr="009273DD">
        <w:rPr>
          <w:rFonts w:eastAsia="Times New Roman" w:cs="Times New Roman"/>
          <w:sz w:val="16"/>
        </w:rPr>
        <w:t xml:space="preserve"> a notion of </w:t>
      </w:r>
      <w:r w:rsidRPr="009273DD">
        <w:rPr>
          <w:rFonts w:eastAsia="Times New Roman" w:cs="Times New Roman"/>
          <w:b/>
          <w:iCs/>
          <w:sz w:val="22"/>
          <w:highlight w:val="yellow"/>
          <w:u w:val="single"/>
          <w:bdr w:val="single" w:sz="18" w:space="0" w:color="auto"/>
        </w:rPr>
        <w:t>radical democracy</w:t>
      </w:r>
      <w:r w:rsidRPr="009273DD">
        <w:rPr>
          <w:rFonts w:eastAsia="Times New Roman" w:cs="Times New Roman"/>
          <w:b/>
          <w:sz w:val="22"/>
          <w:highlight w:val="yellow"/>
          <w:u w:val="single"/>
        </w:rPr>
        <w:t>. The agents necessary for</w:t>
      </w:r>
      <w:r w:rsidRPr="009273DD">
        <w:rPr>
          <w:rFonts w:eastAsia="Times New Roman" w:cs="Times New Roman"/>
          <w:sz w:val="16"/>
        </w:rPr>
        <w:t xml:space="preserve"> such a </w:t>
      </w:r>
      <w:r w:rsidRPr="009273DD">
        <w:rPr>
          <w:rFonts w:eastAsia="Times New Roman" w:cs="Times New Roman"/>
          <w:b/>
          <w:sz w:val="22"/>
          <w:highlight w:val="yellow"/>
          <w:u w:val="single"/>
        </w:rPr>
        <w:t>radical democratic politics can only be constructed through a critical formative culture and public pedagogy</w:t>
      </w:r>
      <w:r w:rsidRPr="009273DD">
        <w:rPr>
          <w:rFonts w:eastAsia="Times New Roman" w:cs="Times New Roman"/>
          <w:b/>
          <w:sz w:val="22"/>
          <w:u w:val="single"/>
        </w:rPr>
        <w:t xml:space="preserve"> </w:t>
      </w:r>
      <w:r w:rsidRPr="009273DD">
        <w:rPr>
          <w:rFonts w:eastAsia="Times New Roman" w:cs="Times New Roman"/>
          <w:sz w:val="16"/>
        </w:rPr>
        <w:t xml:space="preserve">produced largely through the media, education and other cultural apparatuses </w:t>
      </w:r>
      <w:r w:rsidRPr="009273DD">
        <w:rPr>
          <w:rFonts w:eastAsia="Times New Roman" w:cs="Times New Roman"/>
          <w:b/>
          <w:sz w:val="22"/>
          <w:highlight w:val="yellow"/>
          <w:u w:val="single"/>
        </w:rPr>
        <w:t>that enable people to be effective</w:t>
      </w:r>
      <w:r w:rsidRPr="009273DD">
        <w:rPr>
          <w:rFonts w:eastAsia="Times New Roman" w:cs="Times New Roman"/>
          <w:b/>
          <w:sz w:val="22"/>
          <w:u w:val="single"/>
        </w:rPr>
        <w:t xml:space="preserve"> political and ethical agent who can </w:t>
      </w:r>
      <w:r w:rsidRPr="009273DD">
        <w:rPr>
          <w:rFonts w:eastAsia="Times New Roman" w:cs="Times New Roman"/>
          <w:b/>
          <w:sz w:val="22"/>
          <w:highlight w:val="yellow"/>
          <w:u w:val="single"/>
        </w:rPr>
        <w:t>think critically, communicate to broader publics, and will organize collectively to</w:t>
      </w:r>
      <w:r w:rsidRPr="009273DD">
        <w:rPr>
          <w:rFonts w:eastAsia="Times New Roman" w:cs="Times New Roman"/>
          <w:b/>
          <w:sz w:val="22"/>
          <w:u w:val="single"/>
        </w:rPr>
        <w:t xml:space="preserve"> implement and </w:t>
      </w:r>
      <w:r w:rsidRPr="009273DD">
        <w:rPr>
          <w:rFonts w:eastAsia="Times New Roman" w:cs="Times New Roman"/>
          <w:b/>
          <w:sz w:val="22"/>
          <w:highlight w:val="yellow"/>
          <w:u w:val="single"/>
        </w:rPr>
        <w:t>fight for a radical vision</w:t>
      </w:r>
      <w:r w:rsidRPr="009273DD">
        <w:rPr>
          <w:rFonts w:eastAsia="Times New Roman" w:cs="Times New Roman"/>
          <w:b/>
          <w:sz w:val="22"/>
          <w:u w:val="single"/>
        </w:rPr>
        <w:t xml:space="preserve"> of democracy.  There is nothing that guarantees</w:t>
      </w:r>
      <w:r w:rsidRPr="009273DD">
        <w:rPr>
          <w:rFonts w:eastAsia="Times New Roman" w:cs="Times New Roman"/>
          <w:sz w:val="16"/>
        </w:rPr>
        <w:t xml:space="preserve"> the existence of a sustainable </w:t>
      </w:r>
      <w:r w:rsidRPr="009273DD">
        <w:rPr>
          <w:rFonts w:eastAsia="Times New Roman" w:cs="Times New Roman"/>
          <w:b/>
          <w:sz w:val="22"/>
          <w:u w:val="single"/>
        </w:rPr>
        <w:t xml:space="preserve">radical democracy. </w:t>
      </w:r>
      <w:r w:rsidRPr="009273DD">
        <w:rPr>
          <w:rFonts w:eastAsia="Times New Roman" w:cs="Times New Roman"/>
          <w:b/>
          <w:sz w:val="22"/>
          <w:highlight w:val="yellow"/>
          <w:u w:val="single"/>
        </w:rPr>
        <w:t>Democracy</w:t>
      </w:r>
      <w:r w:rsidRPr="009273DD">
        <w:rPr>
          <w:rFonts w:eastAsia="Times New Roman" w:cs="Times New Roman"/>
          <w:sz w:val="16"/>
        </w:rPr>
        <w:t xml:space="preserve"> in all of its forms </w:t>
      </w:r>
      <w:r w:rsidRPr="009273DD">
        <w:rPr>
          <w:rFonts w:eastAsia="Times New Roman" w:cs="Times New Roman"/>
          <w:b/>
          <w:sz w:val="22"/>
          <w:highlight w:val="yellow"/>
          <w:u w:val="single"/>
        </w:rPr>
        <w:t>has to be</w:t>
      </w:r>
      <w:r w:rsidRPr="009273DD">
        <w:rPr>
          <w:rFonts w:eastAsia="Times New Roman" w:cs="Times New Roman"/>
          <w:sz w:val="16"/>
        </w:rPr>
        <w:t xml:space="preserve"> fought for, </w:t>
      </w:r>
      <w:r w:rsidRPr="009273DD">
        <w:rPr>
          <w:rFonts w:eastAsia="Times New Roman" w:cs="Times New Roman"/>
          <w:b/>
          <w:sz w:val="22"/>
          <w:highlight w:val="yellow"/>
          <w:u w:val="single"/>
        </w:rPr>
        <w:t>struggled over</w:t>
      </w:r>
      <w:r w:rsidRPr="009273DD">
        <w:rPr>
          <w:rFonts w:eastAsia="Times New Roman" w:cs="Times New Roman"/>
          <w:sz w:val="16"/>
        </w:rPr>
        <w:t xml:space="preserve">, and such struggles have to be relentless </w:t>
      </w:r>
      <w:r w:rsidRPr="009273DD">
        <w:rPr>
          <w:rFonts w:eastAsia="Times New Roman" w:cs="Times New Roman"/>
          <w:b/>
          <w:sz w:val="22"/>
          <w:highlight w:val="yellow"/>
          <w:u w:val="single"/>
        </w:rPr>
        <w:t>because</w:t>
      </w:r>
      <w:r w:rsidRPr="009273DD">
        <w:rPr>
          <w:rFonts w:eastAsia="Times New Roman" w:cs="Times New Roman"/>
          <w:sz w:val="16"/>
          <w:highlight w:val="yellow"/>
        </w:rPr>
        <w:t xml:space="preserve"> </w:t>
      </w:r>
      <w:r w:rsidRPr="009273DD">
        <w:rPr>
          <w:rFonts w:eastAsia="Times New Roman" w:cs="Times New Roman"/>
          <w:sz w:val="16"/>
        </w:rPr>
        <w:t xml:space="preserve">of the possibility that </w:t>
      </w:r>
      <w:r w:rsidRPr="009273DD">
        <w:rPr>
          <w:rFonts w:eastAsia="Times New Roman" w:cs="Times New Roman"/>
          <w:b/>
          <w:sz w:val="22"/>
          <w:highlight w:val="yellow"/>
          <w:u w:val="single"/>
        </w:rPr>
        <w:t>democracy can never guarantee its own existence.</w:t>
      </w:r>
      <w:r w:rsidRPr="009273DD">
        <w:rPr>
          <w:rFonts w:eastAsia="Times New Roman" w:cs="Times New Roman"/>
          <w:sz w:val="16"/>
        </w:rPr>
        <w:t>[32] The struggle against casino capitalism must begin as not only a struggle over power, but as a concerted and widespread attempt to make education central to politics, to address what it means to change the way in which people see things, learn how to govern rather than be governed, and embrace a collective sense of agency in which history and the future is open.</w:t>
      </w:r>
    </w:p>
    <w:p w14:paraId="5E11DBA7"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Impacts:</w:t>
      </w:r>
    </w:p>
    <w:p w14:paraId="6E2479FF"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A. Controls the internal link to all K alts and radical politics – the ability to speak out and fight for particular reforms is guaranteed by the agonistic mindset – alternatives shut down the collective ability to communicate to others to advance that agenda.</w:t>
      </w:r>
    </w:p>
    <w:p w14:paraId="08690DCC"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B. Coopts the prefiat layer – debate is an educational space that has educational norms attached to it. The argument for agonistic inclusion appeals on both layers, so instead of call-out culture, their arguments should just deny the truth of the aff.</w:t>
      </w:r>
    </w:p>
    <w:p w14:paraId="4142FCC9"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C. Justifies switch-side debate: it advances tolerance and makes debaters better at understanding alternative views.</w:t>
      </w:r>
    </w:p>
    <w:p w14:paraId="41E89545" w14:textId="77777777" w:rsidR="00066503" w:rsidRPr="009273DD" w:rsidRDefault="00066503" w:rsidP="00066503">
      <w:pPr>
        <w:rPr>
          <w:rFonts w:eastAsia="Times New Roman" w:cs="Times New Roman"/>
          <w:sz w:val="16"/>
        </w:rPr>
      </w:pPr>
      <w:r w:rsidRPr="009273DD">
        <w:rPr>
          <w:rFonts w:eastAsia="Times New Roman" w:cs="Times New Roman"/>
          <w:b/>
          <w:sz w:val="26"/>
        </w:rPr>
        <w:t>Harrigan 8</w:t>
      </w:r>
      <w:r w:rsidRPr="009273DD">
        <w:rPr>
          <w:rFonts w:eastAsia="Times New Roman" w:cs="Times New Roman"/>
          <w:sz w:val="16"/>
        </w:rPr>
        <w:t xml:space="preserve"> </w:t>
      </w:r>
      <w:r w:rsidRPr="009273DD">
        <w:rPr>
          <w:rFonts w:eastAsia="Arial Unicode MS" w:cs="Arial Unicode MS"/>
          <w:sz w:val="16"/>
          <w:szCs w:val="16"/>
        </w:rPr>
        <w:t>(Casey, Associate Director of Debate at UGA, Master’s in Communications – Wake Forest U., “A Defense of Switch Side Debate”, Master’s thesis at Wake Forest, Department of Communication, May, pp.43-45</w:t>
      </w:r>
    </w:p>
    <w:p w14:paraId="12B34146"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Even when limited to such a narrow realm of diversity, argumentative pluralism holds great promise for a politics based on understanding and accommodation that runs contrary to the dominant forces of economic, political, and social exclusion. </w:t>
      </w:r>
      <w:r w:rsidRPr="009273DD">
        <w:rPr>
          <w:rFonts w:eastAsia="Times New Roman" w:cs="Times New Roman"/>
          <w:b/>
          <w:sz w:val="22"/>
          <w:highlight w:val="yellow"/>
          <w:u w:val="single"/>
        </w:rPr>
        <w:t>Pluralism requires that individuals acknowledge opposing beliefs</w:t>
      </w:r>
      <w:r w:rsidRPr="009273DD">
        <w:rPr>
          <w:rFonts w:eastAsia="Times New Roman" w:cs="Times New Roman"/>
          <w:b/>
          <w:sz w:val="22"/>
          <w:u w:val="single"/>
        </w:rPr>
        <w:t xml:space="preserve"> and</w:t>
      </w:r>
      <w:r w:rsidRPr="009273DD">
        <w:rPr>
          <w:rFonts w:eastAsia="Times New Roman" w:cs="Times New Roman"/>
          <w:sz w:val="16"/>
        </w:rPr>
        <w:t xml:space="preserve"> arguments </w:t>
      </w:r>
      <w:r w:rsidRPr="009273DD">
        <w:rPr>
          <w:rFonts w:eastAsia="Times New Roman" w:cs="Times New Roman"/>
          <w:b/>
          <w:sz w:val="22"/>
          <w:highlight w:val="yellow"/>
          <w:u w:val="single"/>
        </w:rPr>
        <w:t>by forcing an understanding that personal convictions are not universal</w:t>
      </w:r>
      <w:r w:rsidRPr="009273DD">
        <w:rPr>
          <w:rFonts w:eastAsia="Times New Roman" w:cs="Times New Roman"/>
          <w:b/>
          <w:sz w:val="22"/>
          <w:u w:val="single"/>
        </w:rPr>
        <w:t>.</w:t>
      </w:r>
      <w:r w:rsidRPr="009273DD">
        <w:rPr>
          <w:rFonts w:eastAsia="Times New Roman" w:cs="Times New Roman"/>
          <w:sz w:val="16"/>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to be had on both sides of an issue. As a result, instead of advancing a cause through moralistic posturing or appeals to a falsely assumed universality (which, history has shown, frequently become justifications for scape-goating and exclusion), these proponents become purveyors of reasoned arguments that attempt to persuade others through deliberation. </w:t>
      </w:r>
      <w:r w:rsidRPr="009273DD">
        <w:rPr>
          <w:rFonts w:eastAsia="Times New Roman" w:cs="Times New Roman"/>
          <w:b/>
          <w:sz w:val="22"/>
          <w:u w:val="single"/>
        </w:rPr>
        <w:t>A clear example</w:t>
      </w:r>
      <w:r w:rsidRPr="009273DD">
        <w:rPr>
          <w:rFonts w:eastAsia="Times New Roman" w:cs="Times New Roman"/>
          <w:sz w:val="16"/>
        </w:rPr>
        <w:t xml:space="preserve"> of this </w:t>
      </w:r>
      <w:r w:rsidRPr="009273DD">
        <w:rPr>
          <w:rFonts w:eastAsia="Times New Roman" w:cs="Times New Roman"/>
          <w:b/>
          <w:sz w:val="22"/>
          <w:u w:val="single"/>
        </w:rPr>
        <w:t xml:space="preserve">occurs </w:t>
      </w:r>
      <w:r w:rsidRPr="009273DD">
        <w:rPr>
          <w:rFonts w:eastAsia="Times New Roman" w:cs="Times New Roman"/>
          <w:b/>
          <w:sz w:val="22"/>
          <w:highlight w:val="yellow"/>
          <w:u w:val="single"/>
        </w:rPr>
        <w:t>in competitive academic debate</w:t>
      </w:r>
      <w:r w:rsidRPr="009273DD">
        <w:rPr>
          <w:rFonts w:eastAsia="Times New Roman" w:cs="Times New Roman"/>
          <w:sz w:val="16"/>
        </w:rPr>
        <w:t xml:space="preserve">. Switch-side debating has profound implications for pluralism.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Setting aside their own “ego-identification,” </w:t>
      </w:r>
      <w:r w:rsidRPr="009273DD">
        <w:rPr>
          <w:rFonts w:eastAsia="Times New Roman" w:cs="Times New Roman"/>
          <w:b/>
          <w:sz w:val="22"/>
          <w:highlight w:val="yellow"/>
          <w:u w:val="single"/>
        </w:rPr>
        <w:t>students</w:t>
      </w:r>
      <w:r w:rsidRPr="009273DD">
        <w:rPr>
          <w:rFonts w:eastAsia="Times New Roman" w:cs="Times New Roman"/>
          <w:sz w:val="16"/>
        </w:rPr>
        <w:t xml:space="preserve"> realize that they </w:t>
      </w:r>
      <w:r w:rsidRPr="009273DD">
        <w:rPr>
          <w:rFonts w:eastAsia="Times New Roman" w:cs="Times New Roman"/>
          <w:b/>
          <w:sz w:val="22"/>
          <w:highlight w:val="yellow"/>
          <w:u w:val="single"/>
        </w:rPr>
        <w:t>must</w:t>
      </w:r>
      <w:r w:rsidRPr="009273DD">
        <w:rPr>
          <w:rFonts w:eastAsia="Times New Roman" w:cs="Times New Roman"/>
          <w:b/>
          <w:sz w:val="22"/>
          <w:u w:val="single"/>
        </w:rPr>
        <w:t xml:space="preserve"> listen and </w:t>
      </w:r>
      <w:r w:rsidRPr="009273DD">
        <w:rPr>
          <w:rFonts w:eastAsia="Times New Roman" w:cs="Times New Roman"/>
          <w:b/>
          <w:sz w:val="22"/>
          <w:highlight w:val="yellow"/>
          <w:u w:val="single"/>
        </w:rPr>
        <w:t>understand their opponent’s arguments well enough to become advocates on behalf of them in future debates</w:t>
      </w:r>
      <w:r w:rsidRPr="009273DD">
        <w:rPr>
          <w:rFonts w:eastAsia="Times New Roman" w:cs="Times New Roman"/>
          <w:sz w:val="16"/>
        </w:rPr>
        <w:t xml:space="preserve"> (Muir 1993, p. 289). Debaters assume the position of their opponents and understand how and why the position is constructed as it is. </w:t>
      </w:r>
      <w:r w:rsidRPr="009273DD">
        <w:rPr>
          <w:rFonts w:eastAsia="Times New Roman" w:cs="Times New Roman"/>
          <w:b/>
          <w:sz w:val="22"/>
          <w:u w:val="single"/>
        </w:rPr>
        <w:t xml:space="preserve">As a result, </w:t>
      </w:r>
      <w:r w:rsidRPr="009273DD">
        <w:rPr>
          <w:rFonts w:eastAsia="Times New Roman" w:cs="Times New Roman"/>
          <w:b/>
          <w:sz w:val="22"/>
          <w:highlight w:val="yellow"/>
          <w:u w:val="single"/>
        </w:rPr>
        <w:t>they often come to understand that a strong case exists for opinions</w:t>
      </w:r>
      <w:r w:rsidRPr="009273DD">
        <w:rPr>
          <w:rFonts w:eastAsia="Times New Roman" w:cs="Times New Roman"/>
          <w:b/>
          <w:sz w:val="22"/>
          <w:u w:val="single"/>
        </w:rPr>
        <w:t xml:space="preserve"> that they </w:t>
      </w:r>
      <w:r w:rsidRPr="009273DD">
        <w:rPr>
          <w:rFonts w:eastAsia="Times New Roman" w:cs="Times New Roman"/>
          <w:b/>
          <w:sz w:val="22"/>
          <w:highlight w:val="yellow"/>
          <w:u w:val="single"/>
        </w:rPr>
        <w:t>previously disregarded</w:t>
      </w:r>
      <w:r w:rsidRPr="009273DD">
        <w:rPr>
          <w:rFonts w:eastAsia="Times New Roman" w:cs="Times New Roman"/>
          <w:b/>
          <w:sz w:val="22"/>
          <w:u w:val="single"/>
        </w:rPr>
        <w:t>.</w:t>
      </w:r>
      <w:r w:rsidRPr="009273DD">
        <w:rPr>
          <w:rFonts w:eastAsia="Times New Roman" w:cs="Times New Roman"/>
          <w:sz w:val="16"/>
        </w:rPr>
        <w:t xml:space="preserve"> Recently, advocates of </w:t>
      </w:r>
      <w:r w:rsidRPr="009273DD">
        <w:rPr>
          <w:rFonts w:eastAsia="Times New Roman" w:cs="Times New Roman"/>
          <w:b/>
          <w:sz w:val="22"/>
          <w:highlight w:val="yellow"/>
          <w:u w:val="single"/>
        </w:rPr>
        <w:t>switch side debati</w:t>
      </w:r>
      <w:r w:rsidRPr="009273DD">
        <w:rPr>
          <w:rFonts w:eastAsia="Times New Roman" w:cs="Times New Roman"/>
          <w:b/>
          <w:sz w:val="22"/>
          <w:u w:val="single"/>
        </w:rPr>
        <w:t>ng</w:t>
      </w:r>
      <w:r w:rsidRPr="009273DD">
        <w:rPr>
          <w:rFonts w:eastAsia="Times New Roman" w:cs="Times New Roman"/>
          <w:sz w:val="16"/>
        </w:rPr>
        <w:t xml:space="preserve"> have taken the case of </w:t>
      </w:r>
      <w:r w:rsidRPr="009273DD">
        <w:rPr>
          <w:rFonts w:eastAsia="Times New Roman" w:cs="Times New Roman"/>
          <w:b/>
          <w:sz w:val="22"/>
          <w:u w:val="single"/>
        </w:rPr>
        <w:t>the practice</w:t>
      </w:r>
      <w:r w:rsidRPr="009273DD">
        <w:rPr>
          <w:rFonts w:eastAsia="Times New Roman" w:cs="Times New Roman"/>
          <w:sz w:val="16"/>
        </w:rPr>
        <w:t xml:space="preserve"> a step further, arguing that it, “</w:t>
      </w:r>
      <w:r w:rsidRPr="009273DD">
        <w:rPr>
          <w:rFonts w:eastAsia="Times New Roman" w:cs="Times New Roman"/>
          <w:b/>
          <w:sz w:val="22"/>
          <w:highlight w:val="yellow"/>
          <w:u w:val="single"/>
        </w:rPr>
        <w:t>originates from a civic attitude that serves as a bulwark against fundamentalism</w:t>
      </w:r>
      <w:r w:rsidRPr="009273DD">
        <w:rPr>
          <w:rFonts w:eastAsia="Times New Roman" w:cs="Times New Roman"/>
          <w:b/>
          <w:sz w:val="22"/>
          <w:u w:val="single"/>
        </w:rPr>
        <w:t xml:space="preserve"> of all stripes</w:t>
      </w:r>
      <w:r w:rsidRPr="009273DD">
        <w:rPr>
          <w:rFonts w:eastAsia="Times New Roman" w:cs="Times New Roman"/>
          <w:sz w:val="16"/>
        </w:rPr>
        <w:t>” (English, Llano, Mitchell, Morrison, Rief and Woods 2007, p. 224). Debating practices that break down exclusive, dogmatic views may be one of the most robust checks against violence in contemporary society.</w:t>
      </w:r>
    </w:p>
    <w:p w14:paraId="01DBDFAB" w14:textId="77777777" w:rsidR="00066503" w:rsidRPr="009273DD" w:rsidRDefault="00066503" w:rsidP="00066503">
      <w:pPr>
        <w:rPr>
          <w:rFonts w:eastAsia="Times New Roman" w:cs="Times New Roman"/>
          <w:b/>
          <w:bCs/>
          <w:sz w:val="26"/>
          <w:szCs w:val="26"/>
        </w:rPr>
      </w:pPr>
      <w:r w:rsidRPr="009273DD">
        <w:rPr>
          <w:rFonts w:eastAsia="Times New Roman" w:cs="Times New Roman"/>
          <w:b/>
          <w:bCs/>
          <w:sz w:val="26"/>
          <w:szCs w:val="26"/>
        </w:rPr>
        <w:t>So, role of the ballot is to evaluate the truth or falsity of the resolution using post-fiat offense through the lens of the framework.</w:t>
      </w:r>
    </w:p>
    <w:p w14:paraId="6B20504D"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Next, censorship is an abysmal political strategy –</w:t>
      </w:r>
    </w:p>
    <w:p w14:paraId="51B5881E" w14:textId="77777777" w:rsidR="00066503" w:rsidRPr="009273DD" w:rsidRDefault="00066503" w:rsidP="00066503">
      <w:pPr>
        <w:keepNext/>
        <w:keepLines/>
        <w:spacing w:before="40" w:after="0"/>
        <w:outlineLvl w:val="3"/>
        <w:rPr>
          <w:rFonts w:eastAsia="Times New Roman" w:cs="Times New Roman"/>
          <w:b/>
          <w:bCs/>
          <w:i/>
          <w:iCs/>
          <w:sz w:val="26"/>
          <w:szCs w:val="26"/>
        </w:rPr>
      </w:pPr>
      <w:r w:rsidRPr="009273DD">
        <w:rPr>
          <w:rFonts w:eastAsia="Times New Roman" w:cs="Times New Roman"/>
          <w:b/>
          <w:bCs/>
          <w:sz w:val="26"/>
          <w:szCs w:val="26"/>
        </w:rPr>
        <w:t xml:space="preserve">First, 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3C33D844"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Bonnie </w:t>
      </w:r>
      <w:r w:rsidRPr="009273DD">
        <w:rPr>
          <w:rFonts w:eastAsia="Times New Roman" w:cs="Times New Roman"/>
          <w:b/>
          <w:sz w:val="26"/>
        </w:rPr>
        <w:t>Honig 93</w:t>
      </w:r>
      <w:r w:rsidRPr="009273DD">
        <w:rPr>
          <w:rFonts w:eastAsia="Times New Roman" w:cs="Times New Roman"/>
          <w:sz w:val="16"/>
        </w:rPr>
        <w:t>, Nancy Duke Lewis Professor in the departments of Modern Culture and Media (MCM) and Political Science at Brown, 4-15-1993, "Political Theory And The Displacement Of Politics," Cornell University Press.</w:t>
      </w:r>
    </w:p>
    <w:p w14:paraId="2BFC7BBA" w14:textId="77777777" w:rsidR="00066503" w:rsidRPr="009273DD" w:rsidRDefault="00066503" w:rsidP="00066503">
      <w:pPr>
        <w:rPr>
          <w:rFonts w:eastAsia="Times New Roman" w:cs="Times New Roman"/>
          <w:sz w:val="16"/>
        </w:rPr>
      </w:pPr>
      <w:r w:rsidRPr="009273DD">
        <w:rPr>
          <w:rFonts w:eastAsia="Times New Roman" w:cs="Times New Roman"/>
          <w:b/>
          <w:color w:val="000000"/>
          <w:sz w:val="22"/>
          <w:u w:val="single"/>
        </w:rPr>
        <w:t>The perpetuity of contest is not easy to celebrate. My</w:t>
      </w:r>
      <w:r w:rsidRPr="009273DD">
        <w:rPr>
          <w:rFonts w:eastAsia="Times New Roman" w:cs="Times New Roman"/>
          <w:sz w:val="16"/>
        </w:rPr>
        <w:t xml:space="preserve"> own </w:t>
      </w:r>
      <w:r w:rsidRPr="009273DD">
        <w:rPr>
          <w:rFonts w:eastAsia="Times New Roman" w:cs="Times New Roman"/>
          <w:b/>
          <w:color w:val="000000"/>
          <w:sz w:val="22"/>
          <w:u w:val="single"/>
        </w:rPr>
        <w:t>afﬁrmation</w:t>
      </w:r>
      <w:r w:rsidRPr="009273DD">
        <w:rPr>
          <w:rFonts w:eastAsia="Times New Roman" w:cs="Times New Roman"/>
          <w:sz w:val="16"/>
        </w:rPr>
        <w:t xml:space="preserve"> of it </w:t>
      </w:r>
      <w:r w:rsidRPr="009273DD">
        <w:rPr>
          <w:rFonts w:eastAsia="Times New Roman" w:cs="Times New Roman"/>
          <w:b/>
          <w:color w:val="000000"/>
          <w:sz w:val="22"/>
          <w:u w:val="single"/>
        </w:rPr>
        <w:t>is animated</w:t>
      </w:r>
      <w:r w:rsidRPr="009273DD">
        <w:rPr>
          <w:rFonts w:eastAsia="Times New Roman" w:cs="Times New Roman"/>
          <w:sz w:val="16"/>
        </w:rPr>
        <w:t xml:space="preserve">, not by the benighted teleological belief that politically active lives are necessarily fuller or more meaningful than their alternatives, but </w:t>
      </w:r>
      <w:r w:rsidRPr="009273DD">
        <w:rPr>
          <w:rFonts w:eastAsia="Times New Roman" w:cs="Times New Roman"/>
          <w:b/>
          <w:color w:val="000000"/>
          <w:sz w:val="22"/>
          <w:u w:val="single"/>
        </w:rPr>
        <w:t>by my conviction that the displacement of politics</w:t>
      </w:r>
      <w:r w:rsidRPr="009273DD">
        <w:rPr>
          <w:rFonts w:eastAsia="Times New Roman" w:cs="Times New Roman"/>
          <w:sz w:val="16"/>
        </w:rPr>
        <w:t xml:space="preserve"> with law or administration </w:t>
      </w:r>
      <w:r w:rsidRPr="009273DD">
        <w:rPr>
          <w:rFonts w:eastAsia="Times New Roman" w:cs="Times New Roman"/>
          <w:b/>
          <w:color w:val="000000"/>
          <w:sz w:val="22"/>
          <w:u w:val="single"/>
        </w:rPr>
        <w:t>engenders remainders that could disempower and perhaps even undermine democratic institutions and citizens.</w:t>
      </w:r>
      <w:r w:rsidRPr="009273DD">
        <w:rPr>
          <w:rFonts w:eastAsia="Times New Roman" w:cs="Times New Roman"/>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9273DD">
        <w:rPr>
          <w:rFonts w:eastAsia="Times New Roman" w:cs="Times New Roman"/>
          <w:b/>
          <w:color w:val="000000"/>
          <w:sz w:val="22"/>
          <w:highlight w:val="yellow"/>
          <w:u w:val="single"/>
        </w:rPr>
        <w:t>When a woman’s right to choose was ﬁrst recognized</w:t>
      </w:r>
      <w:r w:rsidRPr="009273DD">
        <w:rPr>
          <w:rFonts w:eastAsia="Times New Roman" w:cs="Times New Roman"/>
          <w:b/>
          <w:color w:val="000000"/>
          <w:sz w:val="22"/>
          <w:u w:val="single"/>
        </w:rPr>
        <w:t xml:space="preserve"> in</w:t>
      </w:r>
      <w:r w:rsidRPr="009273DD">
        <w:rPr>
          <w:rFonts w:eastAsia="Times New Roman" w:cs="Times New Roman"/>
          <w:sz w:val="16"/>
        </w:rPr>
        <w:t xml:space="preserve"> 1973 by a very different Court in </w:t>
      </w:r>
      <w:r w:rsidRPr="009273DD">
        <w:rPr>
          <w:rFonts w:eastAsia="Times New Roman" w:cs="Times New Roman"/>
          <w:b/>
          <w:color w:val="000000"/>
          <w:sz w:val="22"/>
          <w:u w:val="single"/>
        </w:rPr>
        <w:t xml:space="preserve">Roe v. Wade, </w:t>
      </w:r>
      <w:r w:rsidRPr="009273DD">
        <w:rPr>
          <w:rFonts w:eastAsia="Times New Roman" w:cs="Times New Roman"/>
          <w:b/>
          <w:color w:val="000000"/>
          <w:sz w:val="22"/>
          <w:highlight w:val="yellow"/>
          <w:u w:val="single"/>
        </w:rPr>
        <w:t>many</w:t>
      </w:r>
      <w:r w:rsidRPr="009273DD">
        <w:rPr>
          <w:rFonts w:eastAsia="Times New Roman" w:cs="Times New Roman"/>
          <w:sz w:val="16"/>
        </w:rPr>
        <w:t xml:space="preserve"> citizens </w:t>
      </w:r>
      <w:r w:rsidRPr="009273DD">
        <w:rPr>
          <w:rFonts w:eastAsia="Times New Roman" w:cs="Times New Roman"/>
          <w:b/>
          <w:color w:val="000000"/>
          <w:sz w:val="22"/>
          <w:highlight w:val="yellow"/>
          <w:u w:val="single"/>
        </w:rPr>
        <w:t>celebrated</w:t>
      </w:r>
      <w:r w:rsidRPr="009273DD">
        <w:rPr>
          <w:rFonts w:eastAsia="Times New Roman" w:cs="Times New Roman"/>
          <w:b/>
          <w:color w:val="000000"/>
          <w:sz w:val="22"/>
          <w:u w:val="single"/>
        </w:rPr>
        <w:t xml:space="preserve"> the</w:t>
      </w:r>
      <w:r w:rsidRPr="009273DD">
        <w:rPr>
          <w:rFonts w:eastAsia="Times New Roman" w:cs="Times New Roman"/>
          <w:sz w:val="16"/>
        </w:rPr>
        <w:t xml:space="preserve"> Court‘s </w:t>
      </w:r>
      <w:r w:rsidRPr="009273DD">
        <w:rPr>
          <w:rFonts w:eastAsia="Times New Roman" w:cs="Times New Roman"/>
          <w:b/>
          <w:color w:val="000000"/>
          <w:sz w:val="22"/>
          <w:u w:val="single"/>
        </w:rPr>
        <w:t xml:space="preserve">decision as </w:t>
      </w:r>
      <w:r w:rsidRPr="009273DD">
        <w:rPr>
          <w:rFonts w:eastAsia="Times New Roman" w:cs="Times New Roman"/>
          <w:b/>
          <w:color w:val="000000"/>
          <w:sz w:val="22"/>
          <w:highlight w:val="yellow"/>
          <w:u w:val="single"/>
        </w:rPr>
        <w:t>the end of a battle</w:t>
      </w:r>
      <w:r w:rsidRPr="009273DD">
        <w:rPr>
          <w:rFonts w:eastAsia="Times New Roman" w:cs="Times New Roman"/>
          <w:b/>
          <w:color w:val="000000"/>
          <w:sz w:val="22"/>
          <w:u w:val="single"/>
        </w:rPr>
        <w:t>. Those opposed</w:t>
      </w:r>
      <w:r w:rsidRPr="009273DD">
        <w:rPr>
          <w:rFonts w:eastAsia="Times New Roman" w:cs="Times New Roman"/>
          <w:sz w:val="16"/>
        </w:rPr>
        <w:t xml:space="preserve"> to the decision, </w:t>
      </w:r>
      <w:r w:rsidRPr="009273DD">
        <w:rPr>
          <w:rFonts w:eastAsia="Times New Roman" w:cs="Times New Roman"/>
          <w:b/>
          <w:color w:val="000000"/>
          <w:sz w:val="22"/>
          <w:highlight w:val="yellow"/>
          <w:u w:val="single"/>
        </w:rPr>
        <w:t>however</w:t>
      </w:r>
      <w:r w:rsidRPr="009273DD">
        <w:rPr>
          <w:rFonts w:eastAsia="Times New Roman" w:cs="Times New Roman"/>
          <w:b/>
          <w:color w:val="000000"/>
          <w:sz w:val="22"/>
          <w:u w:val="single"/>
        </w:rPr>
        <w:t>, vowed to roll back Roe v. Wade and. nineteen years later, they</w:t>
      </w:r>
      <w:r w:rsidRPr="009273DD">
        <w:rPr>
          <w:rFonts w:eastAsia="Times New Roman" w:cs="Times New Roman"/>
          <w:sz w:val="16"/>
        </w:rPr>
        <w:t xml:space="preserve"> have </w:t>
      </w:r>
      <w:r w:rsidRPr="009273DD">
        <w:rPr>
          <w:rFonts w:eastAsia="Times New Roman" w:cs="Times New Roman"/>
          <w:b/>
          <w:color w:val="000000"/>
          <w:sz w:val="22"/>
          <w:u w:val="single"/>
        </w:rPr>
        <w:t>had great success.</w:t>
      </w:r>
      <w:r w:rsidRPr="009273DD">
        <w:rPr>
          <w:rFonts w:eastAsia="Times New Roman" w:cs="Times New Roman"/>
          <w:sz w:val="16"/>
        </w:rPr>
        <w:t>6</w:t>
      </w:r>
      <w:r w:rsidRPr="009273DD">
        <w:rPr>
          <w:rFonts w:eastAsia="Times New Roman" w:cs="Times New Roman"/>
          <w:b/>
          <w:sz w:val="22"/>
          <w:u w:val="single"/>
        </w:rPr>
        <w:t xml:space="preserve"> </w:t>
      </w:r>
      <w:r w:rsidRPr="009273DD">
        <w:rPr>
          <w:rFonts w:eastAsia="Times New Roman" w:cs="Times New Roman"/>
          <w:b/>
          <w:iCs/>
          <w:sz w:val="22"/>
          <w:highlight w:val="yellow"/>
          <w:u w:val="single"/>
          <w:bdr w:val="single" w:sz="18" w:space="0" w:color="auto"/>
        </w:rPr>
        <w:t>The battle is being refought</w:t>
      </w:r>
      <w:r w:rsidRPr="009273DD">
        <w:rPr>
          <w:rFonts w:eastAsia="Times New Roman" w:cs="Times New Roman"/>
          <w:sz w:val="16"/>
        </w:rPr>
        <w:t xml:space="preserve"> in the Court and in the state houses. </w:t>
      </w:r>
      <w:r w:rsidRPr="009273DD">
        <w:rPr>
          <w:rFonts w:eastAsia="Times New Roman" w:cs="Times New Roman"/>
          <w:b/>
          <w:color w:val="000000"/>
          <w:sz w:val="22"/>
          <w:highlight w:val="yellow"/>
          <w:u w:val="single"/>
        </w:rPr>
        <w:t>Those who thought it was won</w:t>
      </w:r>
      <w:r w:rsidRPr="009273DD">
        <w:rPr>
          <w:rFonts w:eastAsia="Times New Roman" w:cs="Times New Roman"/>
          <w:b/>
          <w:color w:val="000000"/>
          <w:sz w:val="22"/>
          <w:u w:val="single"/>
        </w:rPr>
        <w:t xml:space="preserve"> in 1973 were surprised</w:t>
      </w:r>
      <w:r w:rsidRPr="009273DD">
        <w:rPr>
          <w:rFonts w:eastAsia="Times New Roman" w:cs="Times New Roman"/>
          <w:sz w:val="16"/>
        </w:rPr>
        <w:t xml:space="preserve"> by this sequence of events. </w:t>
      </w:r>
      <w:r w:rsidRPr="009273DD">
        <w:rPr>
          <w:rFonts w:eastAsia="Times New Roman" w:cs="Times New Roman"/>
          <w:b/>
          <w:color w:val="000000"/>
          <w:sz w:val="22"/>
          <w:u w:val="single"/>
        </w:rPr>
        <w:t xml:space="preserve">Many </w:t>
      </w:r>
      <w:r w:rsidRPr="009273DD">
        <w:rPr>
          <w:rFonts w:eastAsia="Times New Roman" w:cs="Times New Roman"/>
          <w:b/>
          <w:color w:val="000000"/>
          <w:sz w:val="22"/>
          <w:highlight w:val="yellow"/>
          <w:u w:val="single"/>
        </w:rPr>
        <w:t>assumed that, once juridically recognized, the right</w:t>
      </w:r>
      <w:r w:rsidRPr="009273DD">
        <w:rPr>
          <w:rFonts w:eastAsia="Times New Roman" w:cs="Times New Roman"/>
          <w:sz w:val="16"/>
        </w:rPr>
        <w:t xml:space="preserve"> to abort a pregnancy </w:t>
      </w:r>
      <w:r w:rsidRPr="009273DD">
        <w:rPr>
          <w:rFonts w:eastAsia="Times New Roman" w:cs="Times New Roman"/>
          <w:b/>
          <w:color w:val="000000"/>
          <w:sz w:val="22"/>
          <w:highlight w:val="yellow"/>
          <w:u w:val="single"/>
        </w:rPr>
        <w:t>would never be returned to</w:t>
      </w:r>
      <w:r w:rsidRPr="009273DD">
        <w:rPr>
          <w:rFonts w:eastAsia="Times New Roman" w:cs="Times New Roman"/>
          <w:sz w:val="16"/>
        </w:rPr>
        <w:t xml:space="preserve"> the space of </w:t>
      </w:r>
      <w:r w:rsidRPr="009273DD">
        <w:rPr>
          <w:rFonts w:eastAsia="Times New Roman" w:cs="Times New Roman"/>
          <w:b/>
          <w:color w:val="000000"/>
          <w:sz w:val="22"/>
          <w:highlight w:val="yellow"/>
          <w:u w:val="single"/>
        </w:rPr>
        <w:t>political contest.</w:t>
      </w:r>
      <w:r w:rsidRPr="009273DD">
        <w:rPr>
          <w:rFonts w:eastAsia="Times New Roman" w:cs="Times New Roman"/>
          <w:b/>
          <w:color w:val="000000"/>
          <w:sz w:val="22"/>
          <w:u w:val="single"/>
        </w:rPr>
        <w:t xml:space="preserve"> In the past two decades they went on to ﬁght other battles, doing relatively little to mobilize citizens and communities to protect and stabilize this new right, leaving pro-life organizations relatively free to repoliticize and redeﬁne the issues.</w:t>
      </w:r>
      <w:r w:rsidRPr="009273DD">
        <w:rPr>
          <w:rFonts w:eastAsia="Times New Roman" w:cs="Times New Roman"/>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9273DD">
        <w:rPr>
          <w:rFonts w:eastAsia="Times New Roman" w:cs="Times New Roman"/>
          <w:b/>
          <w:color w:val="000000"/>
          <w:sz w:val="22"/>
          <w:highlight w:val="yellow"/>
          <w:u w:val="single"/>
        </w:rPr>
        <w:t>there is a lesson to be learned from</w:t>
      </w:r>
      <w:r w:rsidRPr="009273DD">
        <w:rPr>
          <w:rFonts w:eastAsia="Times New Roman" w:cs="Times New Roman"/>
          <w:b/>
          <w:color w:val="000000"/>
          <w:sz w:val="22"/>
          <w:u w:val="single"/>
        </w:rPr>
        <w:t xml:space="preserve"> the experience of </w:t>
      </w:r>
      <w:r w:rsidRPr="009273DD">
        <w:rPr>
          <w:rFonts w:eastAsia="Times New Roman" w:cs="Times New Roman"/>
          <w:b/>
          <w:color w:val="000000"/>
          <w:sz w:val="22"/>
          <w:highlight w:val="yellow"/>
          <w:u w:val="single"/>
        </w:rPr>
        <w:t>those who misread Roe</w:t>
      </w:r>
      <w:r w:rsidRPr="009273DD">
        <w:rPr>
          <w:rFonts w:eastAsia="Times New Roman" w:cs="Times New Roman"/>
          <w:sz w:val="16"/>
        </w:rPr>
        <w:t xml:space="preserve"> as the end of a battle</w:t>
      </w:r>
      <w:r w:rsidRPr="009273DD">
        <w:rPr>
          <w:rFonts w:eastAsia="Times New Roman" w:cs="Times New Roman"/>
          <w:b/>
          <w:color w:val="000000"/>
          <w:sz w:val="22"/>
          <w:u w:val="single"/>
        </w:rPr>
        <w:t xml:space="preserve"> and later found themselves ill equipped and unprepared</w:t>
      </w:r>
      <w:r w:rsidRPr="009273DD">
        <w:rPr>
          <w:rFonts w:eastAsia="Times New Roman" w:cs="Times New Roman"/>
          <w:sz w:val="16"/>
        </w:rPr>
        <w:t xml:space="preserve"> to stabilize and secure their still unstable rights</w:t>
      </w:r>
      <w:r w:rsidRPr="009273DD">
        <w:rPr>
          <w:rFonts w:eastAsia="Times New Roman" w:cs="Times New Roman"/>
          <w:b/>
          <w:color w:val="000000"/>
          <w:sz w:val="22"/>
          <w:u w:val="single"/>
        </w:rPr>
        <w:t xml:space="preserve"> when they were repoliticized and contested by their opponents. </w:t>
      </w:r>
      <w:r w:rsidRPr="009273DD">
        <w:rPr>
          <w:rFonts w:eastAsia="Times New Roman" w:cs="Times New Roman"/>
          <w:b/>
          <w:iCs/>
          <w:color w:val="000000"/>
          <w:sz w:val="22"/>
          <w:highlight w:val="yellow"/>
          <w:u w:val="single"/>
          <w:bdr w:val="single" w:sz="18" w:space="0" w:color="auto"/>
        </w:rPr>
        <w:t>In their mistaken belief that the agon had been successfully shut down</w:t>
      </w:r>
      <w:r w:rsidRPr="009273DD">
        <w:rPr>
          <w:rFonts w:eastAsia="Times New Roman" w:cs="Times New Roman"/>
          <w:sz w:val="16"/>
        </w:rPr>
        <w:t xml:space="preserve"> by law, </w:t>
      </w:r>
      <w:r w:rsidRPr="009273DD">
        <w:rPr>
          <w:rFonts w:eastAsia="Times New Roman" w:cs="Times New Roman"/>
          <w:b/>
          <w:iCs/>
          <w:color w:val="000000"/>
          <w:sz w:val="22"/>
          <w:highlight w:val="yellow"/>
          <w:u w:val="single"/>
          <w:bdr w:val="single" w:sz="18" w:space="0" w:color="auto"/>
        </w:rPr>
        <w:t>pro-choice citizens</w:t>
      </w:r>
      <w:r w:rsidRPr="009273DD">
        <w:rPr>
          <w:rFonts w:eastAsia="Times New Roman" w:cs="Times New Roman"/>
          <w:sz w:val="16"/>
        </w:rPr>
        <w:t xml:space="preserve"> ceded the agon to their opponents and </w:t>
      </w:r>
      <w:r w:rsidRPr="009273DD">
        <w:rPr>
          <w:rFonts w:eastAsia="Times New Roman" w:cs="Times New Roman"/>
          <w:b/>
          <w:iCs/>
          <w:color w:val="000000"/>
          <w:sz w:val="22"/>
          <w:highlight w:val="yellow"/>
          <w:u w:val="single"/>
          <w:bdr w:val="single" w:sz="18" w:space="0" w:color="auto"/>
        </w:rPr>
        <w:t>found</w:t>
      </w:r>
      <w:r w:rsidRPr="009273DD">
        <w:rPr>
          <w:rFonts w:eastAsia="Times New Roman" w:cs="Times New Roman"/>
          <w:sz w:val="16"/>
        </w:rPr>
        <w:t xml:space="preserve">, years later, </w:t>
      </w:r>
      <w:r w:rsidRPr="009273DD">
        <w:rPr>
          <w:rFonts w:eastAsia="Times New Roman" w:cs="Times New Roman"/>
          <w:b/>
          <w:iCs/>
          <w:color w:val="000000"/>
          <w:sz w:val="22"/>
          <w:highlight w:val="yellow"/>
          <w:u w:val="single"/>
          <w:bdr w:val="single" w:sz="18" w:space="0" w:color="auto"/>
        </w:rPr>
        <w:t>that the terms</w:t>
      </w:r>
      <w:r w:rsidRPr="009273DD">
        <w:rPr>
          <w:rFonts w:eastAsia="Times New Roman" w:cs="Times New Roman"/>
          <w:b/>
          <w:iCs/>
          <w:color w:val="000000"/>
          <w:sz w:val="22"/>
          <w:u w:val="single"/>
          <w:bdr w:val="single" w:sz="18" w:space="0" w:color="auto"/>
        </w:rPr>
        <w:t xml:space="preserve"> of the contest </w:t>
      </w:r>
      <w:r w:rsidRPr="009273DD">
        <w:rPr>
          <w:rFonts w:eastAsia="Times New Roman" w:cs="Times New Roman"/>
          <w:b/>
          <w:iCs/>
          <w:color w:val="000000"/>
          <w:sz w:val="22"/>
          <w:highlight w:val="yellow"/>
          <w:u w:val="single"/>
          <w:bdr w:val="single" w:sz="18" w:space="0" w:color="auto"/>
        </w:rPr>
        <w:t>had shifted against them.</w:t>
      </w:r>
      <w:r w:rsidRPr="009273DD">
        <w:rPr>
          <w:rFonts w:eastAsia="Times New Roman" w:cs="Times New Roman"/>
          <w:b/>
          <w:color w:val="000000"/>
          <w:sz w:val="22"/>
          <w:highlight w:val="yellow"/>
          <w:u w:val="single"/>
        </w:rPr>
        <w:t xml:space="preserve"> Disempowered by their belief that the law had settled the issue</w:t>
      </w:r>
      <w:r w:rsidRPr="009273DD">
        <w:rPr>
          <w:rFonts w:eastAsia="Times New Roman" w:cs="Times New Roman"/>
          <w:b/>
          <w:color w:val="000000"/>
          <w:sz w:val="22"/>
          <w:u w:val="single"/>
        </w:rPr>
        <w:t xml:space="preserve"> without remainder, </w:t>
      </w:r>
      <w:r w:rsidRPr="009273DD">
        <w:rPr>
          <w:rFonts w:eastAsia="Times New Roman" w:cs="Times New Roman"/>
          <w:b/>
          <w:color w:val="000000"/>
          <w:sz w:val="22"/>
          <w:highlight w:val="yellow"/>
          <w:u w:val="single"/>
        </w:rPr>
        <w:t>they failed to engage</w:t>
      </w:r>
      <w:r w:rsidRPr="009273DD">
        <w:rPr>
          <w:rFonts w:eastAsia="Times New Roman" w:cs="Times New Roman"/>
          <w:b/>
          <w:color w:val="000000"/>
          <w:sz w:val="22"/>
          <w:u w:val="single"/>
        </w:rPr>
        <w:t xml:space="preserve"> the concerns of </w:t>
      </w:r>
      <w:r w:rsidRPr="009273DD">
        <w:rPr>
          <w:rFonts w:eastAsia="Times New Roman" w:cs="Times New Roman"/>
          <w:b/>
          <w:color w:val="000000"/>
          <w:sz w:val="22"/>
          <w:highlight w:val="yellow"/>
          <w:u w:val="single"/>
        </w:rPr>
        <w:t>moderate citizens</w:t>
      </w:r>
      <w:r w:rsidRPr="009273DD">
        <w:rPr>
          <w:rFonts w:eastAsia="Times New Roman" w:cs="Times New Roman"/>
          <w:b/>
          <w:color w:val="000000"/>
          <w:sz w:val="22"/>
          <w:u w:val="single"/>
        </w:rPr>
        <w:t xml:space="preserve"> who harbored doubts about the morality of abortion, </w:t>
      </w:r>
      <w:r w:rsidRPr="009273DD">
        <w:rPr>
          <w:rFonts w:eastAsia="Times New Roman" w:cs="Times New Roman"/>
          <w:b/>
          <w:color w:val="000000"/>
          <w:sz w:val="22"/>
          <w:highlight w:val="yellow"/>
          <w:u w:val="single"/>
        </w:rPr>
        <w:t>leaving them and their doubts to be</w:t>
      </w:r>
      <w:r w:rsidRPr="009273DD">
        <w:rPr>
          <w:rFonts w:eastAsia="Times New Roman" w:cs="Times New Roman"/>
          <w:b/>
          <w:color w:val="000000"/>
          <w:sz w:val="22"/>
          <w:u w:val="single"/>
        </w:rPr>
        <w:t xml:space="preserve"> mobilized and </w:t>
      </w:r>
      <w:r w:rsidRPr="009273DD">
        <w:rPr>
          <w:rFonts w:eastAsia="Times New Roman" w:cs="Times New Roman"/>
          <w:b/>
          <w:color w:val="000000"/>
          <w:sz w:val="22"/>
          <w:highlight w:val="yellow"/>
          <w:u w:val="single"/>
        </w:rPr>
        <w:t>radicalized</w:t>
      </w:r>
      <w:r w:rsidRPr="009273DD">
        <w:rPr>
          <w:rFonts w:eastAsia="Times New Roman" w:cs="Times New Roman"/>
          <w:b/>
          <w:color w:val="000000"/>
          <w:sz w:val="22"/>
          <w:u w:val="single"/>
        </w:rPr>
        <w:t xml:space="preserve"> by those who had no doubts about the practice‘s immorality and who were determined to see it outlawed again.</w:t>
      </w:r>
      <w:r w:rsidRPr="009273DD">
        <w:rPr>
          <w:rFonts w:eastAsia="Times New Roman" w:cs="Times New Roman"/>
          <w:sz w:val="16"/>
        </w:rPr>
        <w:t xml:space="preserve">7 ¶ </w:t>
      </w:r>
      <w:r w:rsidRPr="009273DD">
        <w:rPr>
          <w:rFonts w:eastAsia="Times New Roman" w:cs="Times New Roman"/>
          <w:b/>
          <w:color w:val="000000"/>
          <w:sz w:val="22"/>
          <w:highlight w:val="yellow"/>
          <w:u w:val="single"/>
        </w:rPr>
        <w:t>To afﬁrm the perpetuity of contest is</w:t>
      </w:r>
      <w:r w:rsidRPr="009273DD">
        <w:rPr>
          <w:rFonts w:eastAsia="Times New Roman" w:cs="Times New Roman"/>
          <w:sz w:val="16"/>
        </w:rPr>
        <w:t xml:space="preserve"> not to celebrate a world without points of stabilization; it is </w:t>
      </w:r>
      <w:r w:rsidRPr="009273DD">
        <w:rPr>
          <w:rFonts w:eastAsia="Times New Roman" w:cs="Times New Roman"/>
          <w:b/>
          <w:color w:val="000000"/>
          <w:sz w:val="22"/>
          <w:highlight w:val="yellow"/>
          <w:u w:val="single"/>
        </w:rPr>
        <w:t>to afﬁrm</w:t>
      </w:r>
      <w:r w:rsidRPr="009273DD">
        <w:rPr>
          <w:rFonts w:eastAsia="Times New Roman" w:cs="Times New Roman"/>
          <w:sz w:val="16"/>
        </w:rPr>
        <w:t xml:space="preserve"> the </w:t>
      </w:r>
      <w:r w:rsidRPr="009273DD">
        <w:rPr>
          <w:rFonts w:eastAsia="Times New Roman" w:cs="Times New Roman"/>
          <w:b/>
          <w:iCs/>
          <w:color w:val="000000"/>
          <w:sz w:val="22"/>
          <w:highlight w:val="yellow"/>
          <w:u w:val="single"/>
          <w:bdr w:val="single" w:sz="18" w:space="0" w:color="auto"/>
        </w:rPr>
        <w:t>reality</w:t>
      </w:r>
      <w:r w:rsidRPr="009273DD">
        <w:rPr>
          <w:rFonts w:eastAsia="Times New Roman" w:cs="Times New Roman"/>
          <w:sz w:val="16"/>
        </w:rPr>
        <w:t xml:space="preserve"> of perpetual contest. even within an ordered setting, and to identify the afﬁrmative dimensions of contestation. It is to see that </w:t>
      </w:r>
      <w:r w:rsidRPr="009273DD">
        <w:rPr>
          <w:rFonts w:eastAsia="Times New Roman" w:cs="Times New Roman"/>
          <w:b/>
          <w:iCs/>
          <w:color w:val="000000"/>
          <w:sz w:val="22"/>
          <w:highlight w:val="yellow"/>
          <w:u w:val="single"/>
          <w:bdr w:val="single" w:sz="18" w:space="0" w:color="auto"/>
        </w:rPr>
        <w:t>the always imperfect closure of political space tends to engender remainders</w:t>
      </w:r>
      <w:r w:rsidRPr="009273DD">
        <w:rPr>
          <w:rFonts w:eastAsia="Times New Roman" w:cs="Times New Roman"/>
          <w:b/>
          <w:iCs/>
          <w:color w:val="000000"/>
          <w:sz w:val="22"/>
          <w:u w:val="single"/>
          <w:bdr w:val="single" w:sz="18" w:space="0" w:color="auto"/>
        </w:rPr>
        <w:t xml:space="preserve"> and</w:t>
      </w:r>
      <w:r w:rsidRPr="009273DD">
        <w:rPr>
          <w:rFonts w:eastAsia="Times New Roman" w:cs="Times New Roman"/>
          <w:sz w:val="16"/>
        </w:rPr>
        <w:t xml:space="preserve"> that, </w:t>
      </w:r>
      <w:r w:rsidRPr="009273DD">
        <w:rPr>
          <w:rFonts w:eastAsia="Times New Roman" w:cs="Times New Roman"/>
          <w:b/>
          <w:iCs/>
          <w:color w:val="000000"/>
          <w:sz w:val="22"/>
          <w:u w:val="single"/>
          <w:bdr w:val="single" w:sz="18" w:space="0" w:color="auto"/>
        </w:rPr>
        <w:t>if</w:t>
      </w:r>
      <w:r w:rsidRPr="009273DD">
        <w:rPr>
          <w:rFonts w:eastAsia="Times New Roman" w:cs="Times New Roman"/>
          <w:sz w:val="16"/>
        </w:rPr>
        <w:t xml:space="preserve"> those remainders are </w:t>
      </w:r>
      <w:r w:rsidRPr="009273DD">
        <w:rPr>
          <w:rFonts w:eastAsia="Times New Roman" w:cs="Times New Roman"/>
          <w:b/>
          <w:iCs/>
          <w:color w:val="000000"/>
          <w:sz w:val="22"/>
          <w:u w:val="single"/>
          <w:bdr w:val="single" w:sz="18" w:space="0" w:color="auto"/>
        </w:rPr>
        <w:t xml:space="preserve">not engaged, </w:t>
      </w:r>
      <w:r w:rsidRPr="009273DD">
        <w:rPr>
          <w:rFonts w:eastAsia="Times New Roman" w:cs="Times New Roman"/>
          <w:b/>
          <w:iCs/>
          <w:color w:val="000000"/>
          <w:sz w:val="22"/>
          <w:highlight w:val="yellow"/>
          <w:u w:val="single"/>
          <w:bdr w:val="single" w:sz="18" w:space="0" w:color="auto"/>
        </w:rPr>
        <w:t>they may return to haunt and destabilize the very closures that deny their existence.</w:t>
      </w:r>
      <w:r w:rsidRPr="009273DD">
        <w:rPr>
          <w:rFonts w:eastAsia="Times New Roman" w:cs="Times New Roman"/>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10234BF1"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Second, speech codes are clear policy failures – they don’t decrease bigotry, but they’re used against those they’re seeing to help.</w:t>
      </w:r>
    </w:p>
    <w:p w14:paraId="352506F6"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Conor </w:t>
      </w:r>
      <w:r w:rsidRPr="009273DD">
        <w:rPr>
          <w:rFonts w:eastAsia="Times New Roman" w:cs="Times New Roman"/>
          <w:b/>
          <w:sz w:val="26"/>
        </w:rPr>
        <w:t>Friedersdorf 15</w:t>
      </w:r>
      <w:r w:rsidRPr="009273DD">
        <w:rPr>
          <w:rFonts w:eastAsia="Times New Roman" w:cs="Times New Roman"/>
          <w:sz w:val="16"/>
        </w:rPr>
        <w:t>, 12-10-2015, "The Lessons of Bygone Free-Speech Fights," Atlantic, http://www.theatlantic.com/politics/archive/2015/12/what-student-activists-can-learn-from-bygone-free-speech-fights/419178/</w:t>
      </w:r>
    </w:p>
    <w:p w14:paraId="6888DDDC"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He was writing after the University of </w:t>
      </w:r>
      <w:r w:rsidRPr="009273DD">
        <w:rPr>
          <w:rFonts w:eastAsia="Times New Roman" w:cs="Times New Roman"/>
          <w:b/>
          <w:sz w:val="22"/>
          <w:u w:val="single"/>
        </w:rPr>
        <w:t>Michigan</w:t>
      </w:r>
      <w:r w:rsidRPr="009273DD">
        <w:rPr>
          <w:rFonts w:eastAsia="Times New Roman" w:cs="Times New Roman"/>
          <w:sz w:val="16"/>
        </w:rPr>
        <w:t xml:space="preserve">, the University of </w:t>
      </w:r>
      <w:r w:rsidRPr="009273DD">
        <w:rPr>
          <w:rFonts w:eastAsia="Times New Roman" w:cs="Times New Roman"/>
          <w:b/>
          <w:sz w:val="22"/>
          <w:u w:val="single"/>
        </w:rPr>
        <w:t>Wisconsin</w:t>
      </w:r>
      <w:r w:rsidRPr="009273DD">
        <w:rPr>
          <w:rFonts w:eastAsia="Times New Roman" w:cs="Times New Roman"/>
          <w:sz w:val="16"/>
        </w:rPr>
        <w:t xml:space="preserve">, </w:t>
      </w:r>
      <w:r w:rsidRPr="009273DD">
        <w:rPr>
          <w:rFonts w:eastAsia="Times New Roman" w:cs="Times New Roman"/>
          <w:b/>
          <w:sz w:val="22"/>
          <w:u w:val="single"/>
        </w:rPr>
        <w:t>and Stanford implemented speech codes targeted at racist and sexist speech.</w:t>
      </w:r>
      <w:r w:rsidRPr="009273DD">
        <w:rPr>
          <w:rFonts w:eastAsia="Times New Roman" w:cs="Times New Roman"/>
          <w:sz w:val="16"/>
        </w:rPr>
        <w:t xml:space="preserve"> These were efforts to respond to increasing diversity on campuses, where a number of students spewed racist and sexist speech that most everyone in this room would condemn. But </w:t>
      </w:r>
      <w:r w:rsidRPr="009273DD">
        <w:rPr>
          <w:rFonts w:eastAsia="Times New Roman" w:cs="Times New Roman"/>
          <w:b/>
          <w:sz w:val="22"/>
          <w:u w:val="single"/>
        </w:rPr>
        <w:t>those</w:t>
      </w:r>
      <w:r w:rsidRPr="009273DD">
        <w:rPr>
          <w:rFonts w:eastAsia="Times New Roman" w:cs="Times New Roman"/>
          <w:sz w:val="16"/>
        </w:rPr>
        <w:t xml:space="preserve"> speech codes </w:t>
      </w:r>
      <w:r w:rsidRPr="009273DD">
        <w:rPr>
          <w:rFonts w:eastAsia="Times New Roman" w:cs="Times New Roman"/>
          <w:b/>
          <w:sz w:val="22"/>
          <w:u w:val="single"/>
        </w:rPr>
        <w:t>were policy failures. There is no evidence that hate speech or bigotry decreased on any campus that adopted them. At Michigan</w:t>
      </w:r>
      <w:r w:rsidRPr="009273DD">
        <w:rPr>
          <w:rFonts w:eastAsia="Times New Roman" w:cs="Times New Roman"/>
          <w:sz w:val="16"/>
        </w:rPr>
        <w:t>, the speech code was analyzed by Marcia Pally, a professor of multicultural studies, who found that “</w:t>
      </w:r>
      <w:r w:rsidRPr="009273DD">
        <w:rPr>
          <w:rFonts w:eastAsia="Times New Roman" w:cs="Times New Roman"/>
          <w:b/>
          <w:sz w:val="22"/>
          <w:u w:val="single"/>
        </w:rPr>
        <w:t>black students were accused of racist speech in almost 20 cases. Students were punished only twice</w:t>
      </w:r>
      <w:r w:rsidRPr="009273DD">
        <w:rPr>
          <w:rFonts w:eastAsia="Times New Roman" w:cs="Times New Roman"/>
          <w:sz w:val="16"/>
        </w:rPr>
        <w:t xml:space="preserve"> under the code’s anti-racist provisions, </w:t>
      </w:r>
      <w:r w:rsidRPr="009273DD">
        <w:rPr>
          <w:rFonts w:eastAsia="Times New Roman" w:cs="Times New Roman"/>
          <w:b/>
          <w:sz w:val="22"/>
          <w:u w:val="single"/>
        </w:rPr>
        <w:t>both times for speech by or on behalf of blacks.</w:t>
      </w:r>
      <w:r w:rsidRPr="009273DD">
        <w:rPr>
          <w:rFonts w:eastAsia="Times New Roman" w:cs="Times New Roman"/>
          <w:sz w:val="16"/>
        </w:rPr>
        <w:t xml:space="preserve">” </w:t>
      </w:r>
    </w:p>
    <w:p w14:paraId="65B44099"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Third, retargeting – people with the ideologies you want to censor are still out there and use the censorship apparatus against you to advance their aims and suppress your speech.</w:t>
      </w:r>
    </w:p>
    <w:p w14:paraId="4F1F1B34"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Bart </w:t>
      </w:r>
      <w:r w:rsidRPr="009273DD">
        <w:rPr>
          <w:rFonts w:eastAsia="Times New Roman" w:cs="Times New Roman"/>
          <w:b/>
          <w:sz w:val="26"/>
        </w:rPr>
        <w:t>Cammaerts 9</w:t>
      </w:r>
      <w:r w:rsidRPr="009273DD">
        <w:rPr>
          <w:rFonts w:eastAsia="Times New Roman" w:cs="Times New Roman"/>
          <w:sz w:val="16"/>
        </w:rPr>
        <w:t>, London School of Economics and Political Science, England, 11-2009, "Radical pluralism and free speech in online public spaces," International Journal of Cultural Studies, http://eprints.lse.ac.uk/27895/1/Radical_pluralism_and_free_speech_in_online_public_spaces_(LSERO).pdf</w:t>
      </w:r>
    </w:p>
    <w:p w14:paraId="776369C3"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Internet filtering and monitoring remain technical and policy options when it comes to combating hate speech on the internet. However, active </w:t>
      </w:r>
      <w:r w:rsidRPr="009273DD">
        <w:rPr>
          <w:rFonts w:eastAsia="Times New Roman" w:cs="Times New Roman"/>
          <w:b/>
          <w:sz w:val="22"/>
          <w:u w:val="single"/>
        </w:rPr>
        <w:t>censorship</w:t>
      </w:r>
      <w:r w:rsidRPr="009273DD">
        <w:rPr>
          <w:rFonts w:eastAsia="Times New Roman" w:cs="Times New Roman"/>
          <w:sz w:val="16"/>
        </w:rPr>
        <w:t xml:space="preserve"> in a democracy </w:t>
      </w:r>
      <w:r w:rsidRPr="009273DD">
        <w:rPr>
          <w:rFonts w:eastAsia="Times New Roman" w:cs="Times New Roman"/>
          <w:b/>
          <w:sz w:val="22"/>
          <w:u w:val="single"/>
        </w:rPr>
        <w:t>tends to backfire</w:t>
      </w:r>
      <w:r w:rsidRPr="009273DD">
        <w:rPr>
          <w:rFonts w:eastAsia="Times New Roman" w:cs="Times New Roman"/>
          <w:sz w:val="16"/>
        </w:rPr>
        <w:t xml:space="preserve">s in several ways. In relation to this case study, it could be argued that democracy might lose out in two ways. </w:t>
      </w:r>
      <w:r w:rsidRPr="009273DD">
        <w:rPr>
          <w:rFonts w:eastAsia="Times New Roman" w:cs="Times New Roman"/>
          <w:b/>
          <w:sz w:val="22"/>
          <w:u w:val="single"/>
        </w:rPr>
        <w:t>First, anti-democratic forces are able to construct democratic parties and institutions as ‘undemocratic’</w:t>
      </w:r>
      <w:r w:rsidRPr="009273DD">
        <w:rPr>
          <w:rFonts w:eastAsia="Times New Roman" w:cs="Times New Roman"/>
          <w:sz w:val="16"/>
        </w:rPr>
        <w:t xml:space="preserve"> on a continuous basic, claiming that they suppress ‘the true thoughts of the people’, </w:t>
      </w:r>
      <w:r w:rsidRPr="009273DD">
        <w:rPr>
          <w:rFonts w:eastAsia="Times New Roman" w:cs="Times New Roman"/>
          <w:b/>
          <w:sz w:val="22"/>
          <w:u w:val="single"/>
        </w:rPr>
        <w:t>using</w:t>
      </w:r>
      <w:r w:rsidRPr="009273DD">
        <w:rPr>
          <w:rFonts w:eastAsia="Times New Roman" w:cs="Times New Roman"/>
          <w:sz w:val="16"/>
        </w:rPr>
        <w:t xml:space="preserve"> in effect </w:t>
      </w:r>
      <w:r w:rsidRPr="009273DD">
        <w:rPr>
          <w:rFonts w:eastAsia="Times New Roman" w:cs="Times New Roman"/>
          <w:b/>
          <w:sz w:val="22"/>
          <w:u w:val="single"/>
        </w:rPr>
        <w:t>the formal rules of democracy to destroy democratic culture</w:t>
      </w:r>
      <w:r w:rsidRPr="009273DD">
        <w:rPr>
          <w:rFonts w:eastAsia="Times New Roman" w:cs="Times New Roman"/>
          <w:sz w:val="16"/>
        </w:rPr>
        <w:t xml:space="preserve"> arguing for a democratic right to be a racist. </w:t>
      </w:r>
      <w:r w:rsidRPr="009273DD">
        <w:rPr>
          <w:rFonts w:eastAsia="Times New Roman" w:cs="Times New Roman"/>
          <w:b/>
          <w:sz w:val="22"/>
          <w:u w:val="single"/>
        </w:rPr>
        <w:t>Second, how to guarantee that once a regime of content control</w:t>
      </w:r>
      <w:r w:rsidRPr="009273DD">
        <w:rPr>
          <w:rFonts w:eastAsia="Times New Roman" w:cs="Times New Roman"/>
          <w:sz w:val="16"/>
        </w:rPr>
        <w:t xml:space="preserve"> online </w:t>
      </w:r>
      <w:r w:rsidRPr="009273DD">
        <w:rPr>
          <w:rFonts w:eastAsia="Times New Roman" w:cs="Times New Roman"/>
          <w:b/>
          <w:sz w:val="22"/>
          <w:u w:val="single"/>
        </w:rPr>
        <w:t>is in place, it will not be used to silence other voices that at some future moment in time are considered</w:t>
      </w:r>
      <w:r w:rsidRPr="009273DD">
        <w:rPr>
          <w:rFonts w:eastAsia="Times New Roman" w:cs="Times New Roman"/>
          <w:sz w:val="16"/>
        </w:rPr>
        <w:t xml:space="preserve"> to be </w:t>
      </w:r>
      <w:r w:rsidRPr="009273DD">
        <w:rPr>
          <w:rFonts w:eastAsia="Times New Roman" w:cs="Times New Roman"/>
          <w:b/>
          <w:sz w:val="22"/>
          <w:u w:val="single"/>
        </w:rPr>
        <w:t>undesirable by a majority?</w:t>
      </w:r>
      <w:r w:rsidRPr="009273DD">
        <w:rPr>
          <w:rFonts w:eastAsia="Times New Roman" w:cs="Times New Roman"/>
          <w:sz w:val="16"/>
        </w:rPr>
        <w:t xml:space="preserve"> And do we really want content on the internet controlled, monitored and filtered on a permanent basis? This is, however, by no means a plea for complacency and/or ignorance, but to carefully think through the implications of intervention to exclude voices from public spaces of communication and interaction all together. Efforts to combat the incitement of hatred through democratic and legal ways should be encouraged, ‘in order to to secure a minimum of civility’ (Rosenfeld, 2001: 63). Exposure in the mainstream media of those that produce such discourses and formal legal complaints by racism watchdogs are important and fairly effective tools for achieving that (except when anonymity is invoked). The embracement of censorship of online content by democratic societies in addition to this, would not only represent crossing the rubicon, but also focuses merely on removing some of the symptoms of racism, not the root causes of it.</w:t>
      </w:r>
    </w:p>
    <w:p w14:paraId="3BDD4FCE" w14:textId="77777777" w:rsidR="00066503" w:rsidRPr="009273DD" w:rsidRDefault="00066503" w:rsidP="00066503">
      <w:pPr>
        <w:keepNext/>
        <w:keepLines/>
        <w:spacing w:before="40" w:after="0"/>
        <w:outlineLvl w:val="3"/>
        <w:rPr>
          <w:rFonts w:eastAsia="Times New Roman" w:cs="Times New Roman"/>
          <w:b/>
          <w:bCs/>
          <w:sz w:val="26"/>
          <w:szCs w:val="26"/>
        </w:rPr>
      </w:pPr>
      <w:r w:rsidRPr="009273DD">
        <w:rPr>
          <w:rFonts w:eastAsia="Times New Roman" w:cs="Times New Roman"/>
          <w:b/>
          <w:bCs/>
          <w:sz w:val="26"/>
          <w:szCs w:val="26"/>
        </w:rPr>
        <w:t>UC proves – government interests aggressively pushed anti-BDS speech codes. They become political pawns and give more influence to the people in charge</w:t>
      </w:r>
    </w:p>
    <w:p w14:paraId="344B7651" w14:textId="77777777" w:rsidR="00066503" w:rsidRPr="009273DD" w:rsidRDefault="00066503" w:rsidP="00066503">
      <w:pPr>
        <w:rPr>
          <w:rFonts w:eastAsia="Times New Roman" w:cs="Times New Roman"/>
          <w:sz w:val="16"/>
        </w:rPr>
      </w:pPr>
      <w:r w:rsidRPr="009273DD">
        <w:rPr>
          <w:rFonts w:eastAsia="Times New Roman" w:cs="Times New Roman"/>
          <w:sz w:val="16"/>
        </w:rPr>
        <w:t xml:space="preserve">Conor </w:t>
      </w:r>
      <w:r w:rsidRPr="009273DD">
        <w:rPr>
          <w:rFonts w:eastAsia="Times New Roman" w:cs="Times New Roman"/>
          <w:b/>
          <w:sz w:val="26"/>
        </w:rPr>
        <w:t>Friedersdorf 16</w:t>
      </w:r>
      <w:r w:rsidRPr="009273DD">
        <w:rPr>
          <w:rFonts w:eastAsia="Times New Roman" w:cs="Times New Roman"/>
          <w:sz w:val="16"/>
        </w:rPr>
        <w:t xml:space="preserve"> (a staff writer at The Atlantic, where he focuses on politics and national affairs; the founding editor of The Best of Journalism) “The Glaring Evidence That Free Speech Is Threatened on Campus” The Atlantic, March 4, 2016. http://www.theatlantic.com/politics/archive/2016/03/the-glaring-evidence-that-free-speech-is-threatened-on-campus/471825/</w:t>
      </w:r>
    </w:p>
    <w:p w14:paraId="4E06CB28" w14:textId="77777777" w:rsidR="00066503" w:rsidRPr="009273DD" w:rsidRDefault="00066503" w:rsidP="00066503">
      <w:pPr>
        <w:rPr>
          <w:rFonts w:eastAsia="MS Mincho" w:cs="Times New Roman"/>
          <w:sz w:val="16"/>
        </w:rPr>
      </w:pPr>
      <w:r w:rsidRPr="009273DD">
        <w:rPr>
          <w:rFonts w:eastAsia="MS Mincho" w:cs="Times New Roman"/>
          <w:color w:val="000000"/>
          <w:sz w:val="12"/>
          <w:szCs w:val="12"/>
        </w:rPr>
        <w:t>Or forget big speeches and look to another example of left-leaning speech that is threatened. As Glenn Greenwald wrote at The Intercept, “One of the most dangerous threats to campus free speech has been emerging at the highest levels of</w:t>
      </w:r>
      <w:r w:rsidRPr="009273DD">
        <w:rPr>
          <w:rFonts w:eastAsia="MS Mincho" w:cs="Times New Roman"/>
          <w:sz w:val="16"/>
        </w:rPr>
        <w:t xml:space="preserve"> </w:t>
      </w:r>
      <w:r w:rsidRPr="009273DD">
        <w:rPr>
          <w:rFonts w:eastAsia="Times New Roman" w:cs="Times New Roman"/>
          <w:b/>
          <w:sz w:val="22"/>
          <w:highlight w:val="yellow"/>
          <w:u w:val="single"/>
        </w:rPr>
        <w:t>the U</w:t>
      </w:r>
      <w:r w:rsidRPr="009273DD">
        <w:rPr>
          <w:rFonts w:eastAsia="MS Mincho" w:cs="Times New Roman"/>
          <w:color w:val="000000"/>
          <w:sz w:val="12"/>
          <w:szCs w:val="12"/>
        </w:rPr>
        <w:t xml:space="preserve">niversity of </w:t>
      </w:r>
      <w:r w:rsidRPr="009273DD">
        <w:rPr>
          <w:rFonts w:eastAsia="Times New Roman" w:cs="Times New Roman"/>
          <w:b/>
          <w:sz w:val="22"/>
          <w:highlight w:val="yellow"/>
          <w:u w:val="single"/>
        </w:rPr>
        <w:t>C</w:t>
      </w:r>
      <w:r w:rsidRPr="009273DD">
        <w:rPr>
          <w:rFonts w:eastAsia="MS Mincho" w:cs="Times New Roman"/>
          <w:color w:val="000000"/>
          <w:sz w:val="12"/>
          <w:szCs w:val="12"/>
        </w:rPr>
        <w:t xml:space="preserve">alifornia </w:t>
      </w:r>
      <w:r w:rsidRPr="009273DD">
        <w:rPr>
          <w:rFonts w:eastAsia="Times New Roman" w:cs="Times New Roman"/>
          <w:b/>
          <w:sz w:val="22"/>
          <w:highlight w:val="yellow"/>
          <w:u w:val="single"/>
        </w:rPr>
        <w:t>system</w:t>
      </w:r>
      <w:r w:rsidRPr="009273DD">
        <w:rPr>
          <w:rFonts w:eastAsia="MS Mincho" w:cs="Times New Roman"/>
          <w:color w:val="000000"/>
          <w:sz w:val="12"/>
          <w:szCs w:val="12"/>
        </w:rPr>
        <w:t xml:space="preserve">, the sprawling collection of 10 campuses that includes UCLA and UC Berkeley. The university’s </w:t>
      </w:r>
      <w:r w:rsidRPr="009273DD">
        <w:rPr>
          <w:rFonts w:eastAsia="Times New Roman" w:cs="Times New Roman"/>
          <w:b/>
          <w:sz w:val="22"/>
          <w:u w:val="single"/>
        </w:rPr>
        <w:t>governing Board of Regents, with the support of University President</w:t>
      </w:r>
      <w:r w:rsidRPr="009273DD">
        <w:rPr>
          <w:rFonts w:eastAsia="MS Mincho" w:cs="Times New Roman"/>
          <w:color w:val="000000"/>
          <w:sz w:val="12"/>
          <w:szCs w:val="12"/>
        </w:rPr>
        <w:t xml:space="preserve"> Janet </w:t>
      </w:r>
      <w:r w:rsidRPr="009273DD">
        <w:rPr>
          <w:rFonts w:eastAsia="Times New Roman" w:cs="Times New Roman"/>
          <w:b/>
          <w:sz w:val="22"/>
          <w:u w:val="single"/>
        </w:rPr>
        <w:t xml:space="preserve">Napolitano and </w:t>
      </w:r>
      <w:r w:rsidRPr="009273DD">
        <w:rPr>
          <w:rFonts w:eastAsia="Times New Roman" w:cs="Times New Roman"/>
          <w:b/>
          <w:sz w:val="22"/>
          <w:highlight w:val="yellow"/>
          <w:u w:val="single"/>
        </w:rPr>
        <w:t>egged on by the state</w:t>
      </w:r>
      <w:r w:rsidRPr="009273DD">
        <w:rPr>
          <w:rFonts w:eastAsia="MS Mincho" w:cs="Times New Roman"/>
          <w:sz w:val="16"/>
        </w:rPr>
        <w:t xml:space="preserve">’s </w:t>
      </w:r>
      <w:r w:rsidRPr="009273DD">
        <w:rPr>
          <w:rFonts w:eastAsia="Times New Roman" w:cs="Times New Roman"/>
          <w:b/>
          <w:sz w:val="22"/>
          <w:highlight w:val="yellow"/>
          <w:u w:val="single"/>
        </w:rPr>
        <w:t>legislature</w:t>
      </w:r>
      <w:r w:rsidRPr="009273DD">
        <w:rPr>
          <w:rFonts w:eastAsia="MS Mincho" w:cs="Times New Roman"/>
          <w:sz w:val="16"/>
        </w:rPr>
        <w:t xml:space="preserve">, </w:t>
      </w:r>
      <w:r w:rsidRPr="009273DD">
        <w:rPr>
          <w:rFonts w:eastAsia="Times New Roman" w:cs="Times New Roman"/>
          <w:b/>
          <w:sz w:val="22"/>
          <w:highlight w:val="yellow"/>
          <w:u w:val="single"/>
        </w:rPr>
        <w:t>has been attempting to adopt new speech codes that</w:t>
      </w:r>
      <w:r w:rsidRPr="009273DD">
        <w:rPr>
          <w:rFonts w:eastAsia="MS Mincho" w:cs="Times New Roman"/>
          <w:color w:val="000000"/>
          <w:sz w:val="12"/>
          <w:szCs w:val="12"/>
        </w:rPr>
        <w:t>—</w:t>
      </w:r>
      <w:r w:rsidRPr="009273DD">
        <w:rPr>
          <w:rFonts w:eastAsia="Times New Roman" w:cs="Times New Roman"/>
          <w:b/>
          <w:sz w:val="22"/>
          <w:u w:val="single"/>
        </w:rPr>
        <w:t>in the name of combating ‘anti-Semitism’</w:t>
      </w:r>
      <w:r w:rsidRPr="009273DD">
        <w:rPr>
          <w:rFonts w:eastAsia="MS Mincho" w:cs="Times New Roman"/>
          <w:color w:val="000000"/>
          <w:sz w:val="12"/>
          <w:szCs w:val="12"/>
        </w:rPr>
        <w:t>—</w:t>
      </w:r>
      <w:r w:rsidRPr="009273DD">
        <w:rPr>
          <w:rFonts w:eastAsia="Times New Roman" w:cs="Times New Roman"/>
          <w:b/>
          <w:sz w:val="22"/>
          <w:u w:val="single"/>
        </w:rPr>
        <w:t xml:space="preserve">would </w:t>
      </w:r>
      <w:r w:rsidRPr="009273DD">
        <w:rPr>
          <w:rFonts w:eastAsia="Times New Roman" w:cs="Times New Roman"/>
          <w:b/>
          <w:sz w:val="22"/>
          <w:highlight w:val="yellow"/>
          <w:u w:val="single"/>
        </w:rPr>
        <w:t>formally ban various forms of Israel criticism.</w:t>
      </w:r>
      <w:r w:rsidRPr="009273DD">
        <w:rPr>
          <w:rFonts w:eastAsia="Times New Roman" w:cs="Times New Roman"/>
          <w:b/>
          <w:sz w:val="22"/>
          <w:u w:val="single"/>
        </w:rPr>
        <w:t>”</w:t>
      </w:r>
      <w:r w:rsidRPr="009273DD">
        <w:rPr>
          <w:rFonts w:eastAsia="MS Mincho" w:cs="Times New Roman"/>
          <w:sz w:val="16"/>
        </w:rPr>
        <w:t xml:space="preserve"> </w:t>
      </w:r>
      <w:r w:rsidRPr="009273DD">
        <w:rPr>
          <w:rFonts w:eastAsia="MS Mincho" w:cs="Times New Roman"/>
          <w:color w:val="000000"/>
          <w:sz w:val="12"/>
          <w:szCs w:val="12"/>
        </w:rPr>
        <w:t>He continued: Under the most stringent such regulations,</w:t>
      </w:r>
      <w:r w:rsidRPr="009273DD">
        <w:rPr>
          <w:rFonts w:eastAsia="MS Mincho" w:cs="Times New Roman"/>
          <w:sz w:val="16"/>
        </w:rPr>
        <w:t xml:space="preserve"> </w:t>
      </w:r>
      <w:r w:rsidRPr="009273DD">
        <w:rPr>
          <w:rFonts w:eastAsia="Times New Roman" w:cs="Times New Roman"/>
          <w:b/>
          <w:sz w:val="22"/>
          <w:u w:val="single"/>
        </w:rPr>
        <w:t>students found</w:t>
      </w:r>
      <w:r w:rsidRPr="009273DD">
        <w:rPr>
          <w:rFonts w:eastAsia="MS Mincho" w:cs="Times New Roman"/>
          <w:sz w:val="16"/>
        </w:rPr>
        <w:t xml:space="preserve"> </w:t>
      </w:r>
      <w:r w:rsidRPr="009273DD">
        <w:rPr>
          <w:rFonts w:eastAsia="MS Mincho" w:cs="Times New Roman"/>
          <w:color w:val="000000"/>
          <w:sz w:val="12"/>
          <w:szCs w:val="12"/>
        </w:rPr>
        <w:t xml:space="preserve">to be </w:t>
      </w:r>
      <w:r w:rsidRPr="009273DD">
        <w:rPr>
          <w:rFonts w:eastAsia="Times New Roman" w:cs="Times New Roman"/>
          <w:b/>
          <w:sz w:val="22"/>
          <w:u w:val="single"/>
        </w:rPr>
        <w:t>in violation of these codes would face suspension or expulsion. In July, it appeared that the Regents were poised to enact the most extreme version, but decided</w:t>
      </w:r>
      <w:r w:rsidRPr="009273DD">
        <w:rPr>
          <w:rFonts w:eastAsia="MS Mincho" w:cs="Times New Roman"/>
          <w:color w:val="000000"/>
          <w:sz w:val="12"/>
          <w:szCs w:val="12"/>
        </w:rPr>
        <w:t xml:space="preserve"> instead</w:t>
      </w:r>
      <w:r w:rsidRPr="009273DD">
        <w:rPr>
          <w:rFonts w:eastAsia="MS Mincho" w:cs="Times New Roman"/>
          <w:sz w:val="16"/>
        </w:rPr>
        <w:t xml:space="preserve"> </w:t>
      </w:r>
      <w:r w:rsidRPr="009273DD">
        <w:rPr>
          <w:rFonts w:eastAsia="Times New Roman" w:cs="Times New Roman"/>
          <w:b/>
          <w:sz w:val="22"/>
          <w:u w:val="single"/>
        </w:rPr>
        <w:t>to push the decision off</w:t>
      </w:r>
      <w:r w:rsidRPr="009273DD">
        <w:rPr>
          <w:rFonts w:eastAsia="MS Mincho" w:cs="Times New Roman"/>
          <w:sz w:val="16"/>
        </w:rPr>
        <w:t xml:space="preserve"> </w:t>
      </w:r>
      <w:r w:rsidRPr="009273DD">
        <w:rPr>
          <w:rFonts w:eastAsia="MS Mincho" w:cs="Times New Roman"/>
          <w:color w:val="000000"/>
          <w:sz w:val="12"/>
          <w:szCs w:val="12"/>
        </w:rPr>
        <w:t>until September, when they instead would adopt non-binding guidelines to define “hate speech” and “intolerance.”</w:t>
      </w:r>
      <w:r w:rsidRPr="009273DD">
        <w:rPr>
          <w:rFonts w:eastAsia="MS Mincho" w:cs="Times New Roman"/>
          <w:sz w:val="16"/>
        </w:rPr>
        <w:t xml:space="preserve"> </w:t>
      </w:r>
      <w:r w:rsidRPr="009273DD">
        <w:rPr>
          <w:rFonts w:eastAsia="Times New Roman" w:cs="Times New Roman"/>
          <w:b/>
          <w:sz w:val="22"/>
          <w:highlight w:val="yellow"/>
          <w:u w:val="single"/>
        </w:rPr>
        <w:t>One of the Regents most vocally advocating</w:t>
      </w:r>
      <w:r w:rsidRPr="009273DD">
        <w:rPr>
          <w:rFonts w:eastAsia="Times New Roman" w:cs="Times New Roman"/>
          <w:b/>
          <w:sz w:val="22"/>
          <w:u w:val="single"/>
        </w:rPr>
        <w:t xml:space="preserve"> for the most stringent version</w:t>
      </w:r>
      <w:r w:rsidRPr="009273DD">
        <w:rPr>
          <w:rFonts w:eastAsia="MS Mincho" w:cs="Times New Roman"/>
          <w:sz w:val="16"/>
        </w:rPr>
        <w:t xml:space="preserve"> </w:t>
      </w:r>
      <w:r w:rsidRPr="009273DD">
        <w:rPr>
          <w:rFonts w:eastAsia="MS Mincho" w:cs="Times New Roman"/>
          <w:color w:val="000000"/>
          <w:sz w:val="12"/>
          <w:szCs w:val="12"/>
        </w:rPr>
        <w:t>of the speech code</w:t>
      </w:r>
      <w:r w:rsidRPr="009273DD">
        <w:rPr>
          <w:rFonts w:eastAsia="MS Mincho" w:cs="Times New Roman"/>
          <w:sz w:val="16"/>
        </w:rPr>
        <w:t xml:space="preserve"> </w:t>
      </w:r>
      <w:r w:rsidRPr="009273DD">
        <w:rPr>
          <w:rFonts w:eastAsia="Times New Roman" w:cs="Times New Roman"/>
          <w:b/>
          <w:sz w:val="22"/>
          <w:u w:val="single"/>
        </w:rPr>
        <w:t xml:space="preserve">is </w:t>
      </w:r>
      <w:r w:rsidRPr="009273DD">
        <w:rPr>
          <w:rFonts w:eastAsia="Times New Roman" w:cs="Times New Roman"/>
          <w:b/>
          <w:sz w:val="22"/>
          <w:highlight w:val="yellow"/>
          <w:u w:val="single"/>
        </w:rPr>
        <w:t>Richard Blum, the multi-millionaire defense contractor</w:t>
      </w:r>
      <w:r w:rsidRPr="009273DD">
        <w:rPr>
          <w:rFonts w:eastAsia="MS Mincho" w:cs="Times New Roman"/>
          <w:sz w:val="16"/>
        </w:rPr>
        <w:t xml:space="preserve"> </w:t>
      </w:r>
      <w:r w:rsidRPr="009273DD">
        <w:rPr>
          <w:rFonts w:eastAsia="MS Mincho" w:cs="Times New Roman"/>
          <w:color w:val="000000"/>
          <w:sz w:val="12"/>
          <w:szCs w:val="12"/>
        </w:rPr>
        <w:t>who is</w:t>
      </w:r>
      <w:r w:rsidRPr="009273DD">
        <w:rPr>
          <w:rFonts w:eastAsia="MS Mincho" w:cs="Times New Roman"/>
          <w:sz w:val="16"/>
        </w:rPr>
        <w:t xml:space="preserve"> </w:t>
      </w:r>
      <w:r w:rsidRPr="009273DD">
        <w:rPr>
          <w:rFonts w:eastAsia="Times New Roman" w:cs="Times New Roman"/>
          <w:b/>
          <w:sz w:val="22"/>
          <w:highlight w:val="yellow"/>
          <w:u w:val="single"/>
        </w:rPr>
        <w:t>married to Sen.</w:t>
      </w:r>
      <w:r w:rsidRPr="009273DD">
        <w:rPr>
          <w:rFonts w:eastAsia="MS Mincho" w:cs="Times New Roman"/>
          <w:color w:val="000000"/>
          <w:sz w:val="12"/>
          <w:szCs w:val="12"/>
        </w:rPr>
        <w:t xml:space="preserve"> Dianne</w:t>
      </w:r>
      <w:r w:rsidRPr="009273DD">
        <w:rPr>
          <w:rFonts w:eastAsia="MS Mincho" w:cs="Times New Roman"/>
          <w:sz w:val="16"/>
        </w:rPr>
        <w:t xml:space="preserve"> </w:t>
      </w:r>
      <w:r w:rsidRPr="009273DD">
        <w:rPr>
          <w:rFonts w:eastAsia="Times New Roman" w:cs="Times New Roman"/>
          <w:b/>
          <w:sz w:val="22"/>
          <w:highlight w:val="yellow"/>
          <w:u w:val="single"/>
        </w:rPr>
        <w:t>Feinstein</w:t>
      </w:r>
      <w:r w:rsidRPr="009273DD">
        <w:rPr>
          <w:rFonts w:eastAsia="MS Mincho" w:cs="Times New Roman"/>
          <w:sz w:val="16"/>
        </w:rPr>
        <w:t xml:space="preserve"> </w:t>
      </w:r>
      <w:r w:rsidRPr="009273DD">
        <w:rPr>
          <w:rFonts w:eastAsia="MS Mincho" w:cs="Times New Roman"/>
          <w:color w:val="000000"/>
          <w:sz w:val="12"/>
          <w:szCs w:val="12"/>
        </w:rPr>
        <w:t>of California. At a Regents meeting last week, reported the Los Angeles Times,</w:t>
      </w:r>
      <w:r w:rsidRPr="009273DD">
        <w:rPr>
          <w:rFonts w:eastAsia="MS Mincho" w:cs="Times New Roman"/>
          <w:sz w:val="16"/>
        </w:rPr>
        <w:t xml:space="preserve"> </w:t>
      </w:r>
      <w:r w:rsidRPr="009273DD">
        <w:rPr>
          <w:rFonts w:eastAsia="Times New Roman" w:cs="Times New Roman"/>
          <w:b/>
          <w:sz w:val="22"/>
          <w:highlight w:val="yellow"/>
          <w:u w:val="single"/>
        </w:rPr>
        <w:t>Blum expressly threatened that Feinstein would publicly denounce the university if it failed to adopt far more stringent standards</w:t>
      </w:r>
      <w:r w:rsidRPr="009273DD">
        <w:rPr>
          <w:rFonts w:eastAsia="MS Mincho" w:cs="Times New Roman"/>
          <w:sz w:val="16"/>
        </w:rPr>
        <w:t xml:space="preserve"> </w:t>
      </w:r>
      <w:r w:rsidRPr="009273DD">
        <w:rPr>
          <w:rFonts w:eastAsia="MS Mincho" w:cs="Times New Roman"/>
          <w:color w:val="000000"/>
          <w:sz w:val="12"/>
          <w:szCs w:val="12"/>
        </w:rPr>
        <w:t>than the ones it appeared to be considering, and specifically demanded they be binding and contain punishments for students found to be in violation. The San Francisco Chronicle put it this way: “Regent Dick Blum said his wife, U.S. Sen. Dianne Feinstein, D-Calif., ‘is prepared to be critical of this university’ unless UC not only tackles anti-Jewish bigotry but also makes clear that perpetrators will be punished.” The lawyer Ken White wrote that “Blum threatened that his wife … would interfere and make trouble if the Regents didn’t commit to punish people for prohibited speech.” As campus First Amendment lawyer Ari Cohn put it the following day, “Feinstein and her husband think college students should be expelled for protected free speech.”</w:t>
      </w:r>
    </w:p>
    <w:p w14:paraId="75AC8D2D" w14:textId="77777777" w:rsidR="00066503" w:rsidRDefault="00066503" w:rsidP="00066503">
      <w:pPr>
        <w:pStyle w:val="Heading2"/>
      </w:pPr>
      <w:r>
        <w:t xml:space="preserve">AC v1 </w:t>
      </w:r>
    </w:p>
    <w:p w14:paraId="77B0FAC5" w14:textId="77777777" w:rsidR="00066503" w:rsidRPr="004E49E8" w:rsidRDefault="00066503" w:rsidP="00066503">
      <w:pPr>
        <w:keepNext/>
        <w:keepLines/>
        <w:pageBreakBefore/>
        <w:spacing w:before="40" w:after="0"/>
        <w:jc w:val="center"/>
        <w:outlineLvl w:val="2"/>
        <w:rPr>
          <w:rFonts w:eastAsiaTheme="majorEastAsia" w:cstheme="majorBidi"/>
          <w:b/>
          <w:bCs/>
          <w:sz w:val="32"/>
          <w:szCs w:val="32"/>
          <w:u w:val="single"/>
        </w:rPr>
      </w:pPr>
      <w:r w:rsidRPr="004E49E8">
        <w:rPr>
          <w:rFonts w:eastAsiaTheme="majorEastAsia" w:cstheme="majorBidi"/>
          <w:b/>
          <w:bCs/>
          <w:sz w:val="32"/>
          <w:szCs w:val="32"/>
          <w:u w:val="single"/>
        </w:rPr>
        <w:t>Framework</w:t>
      </w:r>
    </w:p>
    <w:p w14:paraId="5B91487B"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Ethical deduction fails and political questions are undecidable – individuals instead construct systems of meaning and value from their own perspective.</w:t>
      </w:r>
    </w:p>
    <w:p w14:paraId="6F968CB1" w14:textId="77777777" w:rsidR="00066503" w:rsidRPr="004E49E8" w:rsidRDefault="00066503" w:rsidP="00066503">
      <w:pPr>
        <w:rPr>
          <w:rFonts w:cs="Times New Roman"/>
          <w:sz w:val="16"/>
        </w:rPr>
      </w:pPr>
      <w:r w:rsidRPr="004E49E8">
        <w:rPr>
          <w:rFonts w:cs="Times New Roman"/>
          <w:b/>
          <w:sz w:val="26"/>
        </w:rPr>
        <w:t>Parrish</w:t>
      </w:r>
      <w:r w:rsidRPr="004E49E8">
        <w:rPr>
          <w:rFonts w:cs="Times New Roman"/>
          <w:sz w:val="16"/>
        </w:rPr>
        <w:t>, Rick. "Derrida's economy of violence in Hobbes' social contract." Theory &amp; Event 7.4 (2005).</w:t>
      </w:r>
    </w:p>
    <w:p w14:paraId="7DA065B9" w14:textId="77777777" w:rsidR="00066503" w:rsidRPr="004E49E8" w:rsidRDefault="00066503" w:rsidP="00066503">
      <w:pPr>
        <w:rPr>
          <w:rFonts w:cs="Times New Roman"/>
          <w:b/>
          <w:sz w:val="22"/>
          <w:u w:val="single"/>
        </w:rPr>
      </w:pPr>
      <w:r w:rsidRPr="004E49E8">
        <w:rPr>
          <w:rFonts w:cs="Times New Roman"/>
          <w:sz w:val="16"/>
        </w:rPr>
        <w:t>The point, as Richard Beardsworth (one of Derrida’s most noteworthy commentators) explains, is that “</w:t>
      </w:r>
      <w:r w:rsidRPr="004E49E8">
        <w:rPr>
          <w:rFonts w:cs="Times New Roman"/>
          <w:b/>
          <w:sz w:val="22"/>
          <w:u w:val="single"/>
        </w:rPr>
        <w:t>a decision is always needed because there is no natural status to language, and</w:t>
      </w:r>
      <w:r w:rsidRPr="004E49E8">
        <w:rPr>
          <w:rFonts w:cs="Times New Roman"/>
          <w:sz w:val="16"/>
        </w:rPr>
        <w:t xml:space="preserve"> that </w:t>
      </w:r>
      <w:r w:rsidRPr="004E49E8">
        <w:rPr>
          <w:rFonts w:cs="Times New Roman"/>
          <w:b/>
          <w:sz w:val="22"/>
          <w:u w:val="single"/>
        </w:rPr>
        <w:t>given this irreducibility</w:t>
      </w:r>
      <w:r w:rsidRPr="004E49E8">
        <w:rPr>
          <w:rFonts w:cs="Times New Roman"/>
          <w:sz w:val="16"/>
        </w:rPr>
        <w:t xml:space="preserve"> of a decision, </w:t>
      </w:r>
      <w:r w:rsidRPr="004E49E8">
        <w:rPr>
          <w:rFonts w:cs="Times New Roman"/>
          <w:b/>
          <w:sz w:val="22"/>
          <w:u w:val="single"/>
        </w:rPr>
        <w:t>there are different</w:t>
      </w:r>
      <w:r w:rsidRPr="004E49E8">
        <w:rPr>
          <w:rFonts w:cs="Times New Roman"/>
          <w:sz w:val="16"/>
        </w:rPr>
        <w:t xml:space="preserve"> kinds of</w:t>
      </w:r>
      <w:r w:rsidRPr="004E49E8">
        <w:rPr>
          <w:rFonts w:cs="Times New Roman"/>
          <w:b/>
          <w:sz w:val="22"/>
          <w:u w:val="single"/>
        </w:rPr>
        <w:t xml:space="preserve"> decisions </w:t>
      </w:r>
      <w:r w:rsidRPr="004E49E8">
        <w:rPr>
          <w:rFonts w:cs="Times New Roman"/>
          <w:sz w:val="16"/>
        </w:rPr>
        <w:t xml:space="preserve">— those that recognize their legislative and executive force and those which hide it under some claim to naturality qua ‘theory’ or ‘objective science’.”22 In the first case the person recognizes and embraces its status as a creator of meaning, but in the second case the person more closely resembles Nietzsche’s scientific ascetic who, while still a person and thus a creator, denies his nature and instead claims to discover fact. But in either event, </w:t>
      </w:r>
      <w:r w:rsidRPr="004E49E8">
        <w:rPr>
          <w:rFonts w:cs="Times New Roman"/>
          <w:b/>
          <w:sz w:val="22"/>
          <w:u w:val="single"/>
        </w:rPr>
        <w:t>a person</w:t>
      </w:r>
      <w:r w:rsidRPr="004E49E8">
        <w:rPr>
          <w:rFonts w:cs="Times New Roman"/>
          <w:sz w:val="16"/>
        </w:rPr>
        <w:t xml:space="preserve"> “</w:t>
      </w:r>
      <w:r w:rsidRPr="004E49E8">
        <w:rPr>
          <w:rFonts w:cs="Times New Roman"/>
          <w:b/>
          <w:sz w:val="22"/>
          <w:u w:val="single"/>
        </w:rPr>
        <w:t>is always</w:t>
      </w:r>
      <w:r w:rsidRPr="004E49E8">
        <w:rPr>
          <w:rFonts w:cs="Times New Roman"/>
          <w:sz w:val="16"/>
        </w:rPr>
        <w:t xml:space="preserve"> . . . a legislator and policeman,”23 a</w:t>
      </w:r>
      <w:r w:rsidRPr="004E49E8">
        <w:rPr>
          <w:rFonts w:cs="Times New Roman"/>
          <w:b/>
          <w:sz w:val="22"/>
          <w:u w:val="single"/>
        </w:rPr>
        <w:t xml:space="preserve"> creator and subsequent enforcer of its creations of meaning and value. </w:t>
      </w:r>
      <w:r w:rsidRPr="004E49E8">
        <w:rPr>
          <w:rFonts w:cs="Times New Roman"/>
          <w:sz w:val="16"/>
        </w:rPr>
        <w:t>So for Derrida, any discursive positioning is the outcome of an ordeal of the undecidable that is itself necessary because there is no objective, transparently discoverable truth. Rather, persons exist as the choosers, the creators, of discursive positionality (meaning; value). Violence is then the unavoidable denial of the other as a source of meaning independent of oneself. Derrida argues that both pure violence and pure non-violence are paradoxical, but before explaining this point I shall lay out why Hobbes agrees that humans are the creators of meaning and value, and proceed from there. 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words.”24 “For Hobbes truth is a function of logic and language, not of the relation between language and some extralinguistic reality,”25 so the “</w:t>
      </w:r>
      <w:r w:rsidRPr="004E49E8">
        <w:rPr>
          <w:rFonts w:cs="Times New Roman"/>
          <w:b/>
          <w:sz w:val="22"/>
          <w:u w:val="single"/>
        </w:rPr>
        <w:t>connections between names and objects are not natural</w:t>
      </w:r>
      <w:r w:rsidRPr="004E49E8">
        <w:rPr>
          <w:rFonts w:cs="Times New Roman"/>
          <w:sz w:val="16"/>
        </w:rPr>
        <w:t xml:space="preserve">.”26 </w:t>
      </w:r>
      <w:r w:rsidRPr="004E49E8">
        <w:rPr>
          <w:rFonts w:cs="Times New Roman"/>
          <w:b/>
          <w:sz w:val="22"/>
          <w:u w:val="single"/>
        </w:rPr>
        <w:t>They are artificially constructed by persons, based on individual</w:t>
      </w:r>
      <w:r w:rsidRPr="004E49E8">
        <w:rPr>
          <w:rFonts w:cs="Times New Roman"/>
          <w:sz w:val="16"/>
        </w:rPr>
        <w:t xml:space="preserve"> psychologies and </w:t>
      </w:r>
      <w:r w:rsidRPr="004E49E8">
        <w:rPr>
          <w:rFonts w:cs="Times New Roman"/>
          <w:b/>
          <w:sz w:val="22"/>
          <w:u w:val="single"/>
        </w:rPr>
        <w:t>desires</w:t>
      </w:r>
      <w:r w:rsidRPr="004E49E8">
        <w:rPr>
          <w:rFonts w:cs="Times New Roman"/>
          <w:sz w:val="16"/>
        </w:rPr>
        <w:t xml:space="preserve">. 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themselves.”27 Since “there are no authentical doctrines concerning right and wrong, good and evil,”28 </w:t>
      </w:r>
      <w:r w:rsidRPr="004E49E8">
        <w:rPr>
          <w:rFonts w:cs="Times New Roman"/>
          <w:b/>
          <w:sz w:val="22"/>
          <w:u w:val="single"/>
        </w:rPr>
        <w:t>these labels are</w:t>
      </w:r>
      <w:r w:rsidRPr="004E49E8">
        <w:rPr>
          <w:rFonts w:cs="Times New Roman"/>
          <w:sz w:val="16"/>
        </w:rPr>
        <w:t xml:space="preserve"> placed upon things by humans in</w:t>
      </w:r>
      <w:r w:rsidRPr="004E49E8">
        <w:rPr>
          <w:rFonts w:cs="Times New Roman"/>
          <w:b/>
          <w:sz w:val="22"/>
          <w:u w:val="single"/>
        </w:rPr>
        <w:t xml:space="preserve"> acts of creation rather than discovered as extrinsic facts.</w:t>
      </w:r>
    </w:p>
    <w:p w14:paraId="0D6B5B21" w14:textId="77777777" w:rsidR="00066503" w:rsidRPr="004E49E8" w:rsidRDefault="00066503" w:rsidP="00066503">
      <w:pPr>
        <w:rPr>
          <w:rFonts w:cs="Times New Roman"/>
        </w:rPr>
      </w:pPr>
      <w:r w:rsidRPr="004E49E8">
        <w:rPr>
          <w:rFonts w:cs="Times New Roman"/>
        </w:rPr>
        <w:t>This outweighs other framework warrants because it questions the conditions needed for ethical rules to apply in the first place. My framework contests a critical presupposition of their framework link chain and derivation of any ethical system.</w:t>
      </w:r>
    </w:p>
    <w:p w14:paraId="6A93AA46"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But, the resolution is a question of politics – the ultimate end of politics is enabling individuals to live together in a society. This contradiction dooms theories of deliberative democracy but doesn’t destroy the possibility of democratic politics altogether: the solution is agonism.</w:t>
      </w:r>
    </w:p>
    <w:p w14:paraId="3DF81C7E" w14:textId="77777777" w:rsidR="00066503" w:rsidRPr="004E49E8" w:rsidRDefault="00066503" w:rsidP="00066503">
      <w:pPr>
        <w:rPr>
          <w:rFonts w:cs="Times New Roman"/>
          <w:sz w:val="16"/>
        </w:rPr>
      </w:pPr>
      <w:r w:rsidRPr="004E49E8">
        <w:rPr>
          <w:rFonts w:cs="Times New Roman"/>
          <w:sz w:val="16"/>
        </w:rPr>
        <w:t xml:space="preserve">Chantal </w:t>
      </w:r>
      <w:r w:rsidRPr="004E49E8">
        <w:rPr>
          <w:rFonts w:cs="Times New Roman"/>
          <w:b/>
          <w:sz w:val="26"/>
        </w:rPr>
        <w:t>Mouffe 10 *bracketed for gendered language*</w:t>
      </w:r>
      <w:r w:rsidRPr="004E49E8">
        <w:rPr>
          <w:rFonts w:cs="Times New Roman"/>
          <w:sz w:val="16"/>
        </w:rPr>
        <w:t xml:space="preserve">, political theorist, 7-25-2010, "Chantal Mouffe: Agonistic Democracy and Radical Politics," Pavilion #15, http://pavilionmagazine.org/chantal-mouffe-agonistic-democracy-and-radical-politics/ </w:t>
      </w:r>
    </w:p>
    <w:p w14:paraId="7269D82D" w14:textId="77777777" w:rsidR="00066503" w:rsidRPr="004E49E8" w:rsidRDefault="00066503" w:rsidP="00066503">
      <w:pPr>
        <w:rPr>
          <w:rFonts w:cs="Times New Roman"/>
          <w:sz w:val="16"/>
        </w:rPr>
      </w:pPr>
      <w:r w:rsidRPr="004E49E8">
        <w:rPr>
          <w:rFonts w:cs="Times New Roman"/>
          <w:sz w:val="16"/>
        </w:rPr>
        <w:t xml:space="preserve">One of the principal theses that I have defended in my work is that properly </w:t>
      </w:r>
      <w:r w:rsidRPr="004E49E8">
        <w:rPr>
          <w:rFonts w:cs="Times New Roman"/>
          <w:b/>
          <w:sz w:val="22"/>
          <w:u w:val="single"/>
        </w:rPr>
        <w:t xml:space="preserve">political questions always involve decisions which require a choice between alternatives that are </w:t>
      </w:r>
      <w:r w:rsidRPr="004E49E8">
        <w:rPr>
          <w:rFonts w:cs="Times New Roman"/>
          <w:b/>
          <w:iCs/>
          <w:sz w:val="22"/>
          <w:u w:val="single"/>
          <w:bdr w:val="single" w:sz="18" w:space="0" w:color="auto"/>
        </w:rPr>
        <w:t>undecidable from a strictly rational point of view.</w:t>
      </w:r>
      <w:r w:rsidRPr="004E49E8">
        <w:rPr>
          <w:rFonts w:cs="Times New Roman"/>
          <w:sz w:val="16"/>
        </w:rPr>
        <w:t xml:space="preserve"> This is something the liberal theory cannot admit due to the inadequate way it envisages pluralism. The </w:t>
      </w:r>
      <w:r w:rsidRPr="004E49E8">
        <w:rPr>
          <w:rFonts w:cs="Times New Roman"/>
          <w:b/>
          <w:sz w:val="22"/>
          <w:highlight w:val="yellow"/>
          <w:u w:val="single"/>
        </w:rPr>
        <w:t>liberal theory</w:t>
      </w:r>
      <w:r w:rsidRPr="004E49E8">
        <w:rPr>
          <w:rFonts w:cs="Times New Roman"/>
          <w:sz w:val="16"/>
        </w:rPr>
        <w:t xml:space="preserve"> recognises that we live in a world where a multiplicity of perspectives and values coexist and, for reasons it believes to be empirical, accepts that it is impossible for each of us to adopt them all. But it </w:t>
      </w:r>
      <w:r w:rsidRPr="004E49E8">
        <w:rPr>
          <w:rFonts w:cs="Times New Roman"/>
          <w:b/>
          <w:sz w:val="22"/>
          <w:u w:val="single"/>
        </w:rPr>
        <w:t>imagines that these perspectives and values</w:t>
      </w:r>
      <w:r w:rsidRPr="004E49E8">
        <w:rPr>
          <w:rFonts w:cs="Times New Roman"/>
          <w:sz w:val="16"/>
        </w:rPr>
        <w:t xml:space="preserve">, brought together, </w:t>
      </w:r>
      <w:r w:rsidRPr="004E49E8">
        <w:rPr>
          <w:rFonts w:cs="Times New Roman"/>
          <w:b/>
          <w:sz w:val="22"/>
          <w:u w:val="single"/>
        </w:rPr>
        <w:t>constitute a harmonious</w:t>
      </w:r>
      <w:r w:rsidRPr="004E49E8">
        <w:rPr>
          <w:rFonts w:cs="Times New Roman"/>
          <w:sz w:val="16"/>
        </w:rPr>
        <w:t xml:space="preserve"> and non-conflictual </w:t>
      </w:r>
      <w:r w:rsidRPr="004E49E8">
        <w:rPr>
          <w:rFonts w:cs="Times New Roman"/>
          <w:b/>
          <w:sz w:val="22"/>
          <w:u w:val="single"/>
        </w:rPr>
        <w:t>ensemble. This</w:t>
      </w:r>
      <w:r w:rsidRPr="004E49E8">
        <w:rPr>
          <w:rFonts w:cs="Times New Roman"/>
          <w:sz w:val="16"/>
        </w:rPr>
        <w:t xml:space="preserve"> type of thought </w:t>
      </w:r>
      <w:r w:rsidRPr="004E49E8">
        <w:rPr>
          <w:rFonts w:cs="Times New Roman"/>
          <w:b/>
          <w:sz w:val="22"/>
          <w:highlight w:val="yellow"/>
          <w:u w:val="single"/>
        </w:rPr>
        <w:t>is</w:t>
      </w:r>
      <w:r w:rsidRPr="004E49E8">
        <w:rPr>
          <w:rFonts w:cs="Times New Roman"/>
          <w:sz w:val="16"/>
        </w:rPr>
        <w:t xml:space="preserve"> therefore </w:t>
      </w:r>
      <w:r w:rsidRPr="004E49E8">
        <w:rPr>
          <w:rFonts w:cs="Times New Roman"/>
          <w:b/>
          <w:sz w:val="22"/>
          <w:highlight w:val="yellow"/>
          <w:u w:val="single"/>
        </w:rPr>
        <w:t xml:space="preserve">incapable of accounting for the </w:t>
      </w:r>
      <w:r w:rsidRPr="004E49E8">
        <w:rPr>
          <w:rFonts w:cs="Times New Roman"/>
          <w:b/>
          <w:iCs/>
          <w:sz w:val="22"/>
          <w:highlight w:val="yellow"/>
          <w:u w:val="single"/>
          <w:bdr w:val="single" w:sz="18" w:space="0" w:color="auto"/>
        </w:rPr>
        <w:t>necessarily conflictual nature of pluralism</w:t>
      </w:r>
      <w:r w:rsidRPr="004E49E8">
        <w:rPr>
          <w:rFonts w:cs="Times New Roman"/>
          <w:b/>
          <w:sz w:val="22"/>
          <w:u w:val="single"/>
        </w:rPr>
        <w:t>, which stems from the impossibility of reconciling all points of view,</w:t>
      </w:r>
      <w:r w:rsidRPr="004E49E8">
        <w:rPr>
          <w:rFonts w:cs="Times New Roman"/>
          <w:sz w:val="16"/>
        </w:rPr>
        <w:t xml:space="preserve"> and it is what leads it to negate the political in its antagonistic dimension. ¶ I myself argue that </w:t>
      </w:r>
      <w:r w:rsidRPr="004E49E8">
        <w:rPr>
          <w:rFonts w:cs="Times New Roman"/>
          <w:b/>
          <w:sz w:val="22"/>
          <w:highlight w:val="yellow"/>
          <w:u w:val="single"/>
        </w:rPr>
        <w:t>only by taking account of</w:t>
      </w:r>
      <w:r w:rsidRPr="004E49E8">
        <w:rPr>
          <w:rFonts w:cs="Times New Roman"/>
          <w:b/>
          <w:sz w:val="22"/>
          <w:u w:val="single"/>
        </w:rPr>
        <w:t xml:space="preserve"> the </w:t>
      </w:r>
      <w:r w:rsidRPr="004E49E8">
        <w:rPr>
          <w:rFonts w:cs="Times New Roman"/>
          <w:b/>
          <w:sz w:val="22"/>
          <w:highlight w:val="yellow"/>
          <w:u w:val="single"/>
        </w:rPr>
        <w:t>political</w:t>
      </w:r>
      <w:r w:rsidRPr="004E49E8">
        <w:rPr>
          <w:rFonts w:cs="Times New Roman"/>
          <w:b/>
          <w:sz w:val="22"/>
          <w:u w:val="single"/>
        </w:rPr>
        <w:t xml:space="preserve"> in its dimension of </w:t>
      </w:r>
      <w:r w:rsidRPr="004E49E8">
        <w:rPr>
          <w:rFonts w:cs="Times New Roman"/>
          <w:b/>
          <w:sz w:val="22"/>
          <w:highlight w:val="yellow"/>
          <w:u w:val="single"/>
        </w:rPr>
        <w:t xml:space="preserve">antagonism can one grasp the challenge democratic politics must face. </w:t>
      </w:r>
      <w:r w:rsidRPr="004E49E8">
        <w:rPr>
          <w:rFonts w:cs="Times New Roman"/>
          <w:b/>
          <w:iCs/>
          <w:sz w:val="22"/>
          <w:highlight w:val="yellow"/>
          <w:u w:val="single"/>
          <w:bdr w:val="single" w:sz="18" w:space="0" w:color="auto"/>
        </w:rPr>
        <w:t>Public life will never be able to dispense with antagonism</w:t>
      </w:r>
      <w:r w:rsidRPr="004E49E8">
        <w:rPr>
          <w:rFonts w:cs="Times New Roman"/>
          <w:b/>
          <w:sz w:val="22"/>
          <w:u w:val="single"/>
        </w:rPr>
        <w:t xml:space="preserve"> for it concerns public action and</w:t>
      </w:r>
      <w:r w:rsidRPr="004E49E8">
        <w:rPr>
          <w:rFonts w:cs="Times New Roman"/>
          <w:sz w:val="16"/>
        </w:rPr>
        <w:t xml:space="preserve"> the formation of </w:t>
      </w:r>
      <w:r w:rsidRPr="004E49E8">
        <w:rPr>
          <w:rFonts w:cs="Times New Roman"/>
          <w:b/>
          <w:sz w:val="22"/>
          <w:u w:val="single"/>
        </w:rPr>
        <w:t xml:space="preserve">collective identities. It </w:t>
      </w:r>
      <w:r w:rsidRPr="004E49E8">
        <w:rPr>
          <w:rFonts w:cs="Times New Roman"/>
          <w:b/>
          <w:sz w:val="22"/>
          <w:highlight w:val="yellow"/>
          <w:u w:val="single"/>
        </w:rPr>
        <w:t>attempts to constitute a ‘we’ in a context of diversity and conflict. Yet,</w:t>
      </w:r>
      <w:r w:rsidRPr="004E49E8">
        <w:rPr>
          <w:rFonts w:cs="Times New Roman"/>
          <w:sz w:val="16"/>
        </w:rPr>
        <w:t xml:space="preserve"> in order </w:t>
      </w:r>
      <w:r w:rsidRPr="004E49E8">
        <w:rPr>
          <w:rFonts w:cs="Times New Roman"/>
          <w:b/>
          <w:sz w:val="22"/>
          <w:highlight w:val="yellow"/>
          <w:u w:val="single"/>
        </w:rPr>
        <w:t>to constitute a ‘we’, one must distinguish it from a ‘they’.</w:t>
      </w:r>
      <w:r w:rsidRPr="004E49E8">
        <w:rPr>
          <w:rFonts w:cs="Times New Roman"/>
          <w:sz w:val="16"/>
        </w:rPr>
        <w:t xml:space="preserve"> Consequently, </w:t>
      </w:r>
      <w:r w:rsidRPr="004E49E8">
        <w:rPr>
          <w:rFonts w:cs="Times New Roman"/>
          <w:b/>
          <w:sz w:val="22"/>
          <w:highlight w:val="yellow"/>
          <w:u w:val="single"/>
        </w:rPr>
        <w:t>the crucial question</w:t>
      </w:r>
      <w:r w:rsidRPr="004E49E8">
        <w:rPr>
          <w:rFonts w:cs="Times New Roman"/>
          <w:b/>
          <w:sz w:val="22"/>
          <w:u w:val="single"/>
        </w:rPr>
        <w:t xml:space="preserve"> of democratic politics </w:t>
      </w:r>
      <w:r w:rsidRPr="004E49E8">
        <w:rPr>
          <w:rFonts w:cs="Times New Roman"/>
          <w:b/>
          <w:sz w:val="22"/>
          <w:highlight w:val="yellow"/>
          <w:u w:val="single"/>
        </w:rPr>
        <w:t>is</w:t>
      </w:r>
      <w:r w:rsidRPr="004E49E8">
        <w:rPr>
          <w:rFonts w:cs="Times New Roman"/>
          <w:sz w:val="16"/>
        </w:rPr>
        <w:t xml:space="preserve"> not to reach a consensus without exclusion which would amount to creating a ‘we’ without a corollary ‘they’ but </w:t>
      </w:r>
      <w:r w:rsidRPr="004E49E8">
        <w:rPr>
          <w:rFonts w:cs="Times New Roman"/>
          <w:b/>
          <w:sz w:val="22"/>
          <w:highlight w:val="yellow"/>
          <w:u w:val="single"/>
        </w:rPr>
        <w:t>to</w:t>
      </w:r>
      <w:r w:rsidRPr="004E49E8">
        <w:rPr>
          <w:rFonts w:cs="Times New Roman"/>
          <w:b/>
          <w:sz w:val="22"/>
          <w:u w:val="single"/>
        </w:rPr>
        <w:t xml:space="preserve"> manage to </w:t>
      </w:r>
      <w:r w:rsidRPr="004E49E8">
        <w:rPr>
          <w:rFonts w:cs="Times New Roman"/>
          <w:b/>
          <w:sz w:val="22"/>
          <w:highlight w:val="yellow"/>
          <w:u w:val="single"/>
        </w:rPr>
        <w:t>establish the we/they</w:t>
      </w:r>
      <w:r w:rsidRPr="004E49E8">
        <w:rPr>
          <w:rFonts w:cs="Times New Roman"/>
          <w:sz w:val="16"/>
        </w:rPr>
        <w:t xml:space="preserve"> discrimination </w:t>
      </w:r>
      <w:r w:rsidRPr="004E49E8">
        <w:rPr>
          <w:rFonts w:cs="Times New Roman"/>
          <w:b/>
          <w:sz w:val="22"/>
          <w:highlight w:val="yellow"/>
          <w:u w:val="single"/>
        </w:rPr>
        <w:t>in a manner compatible with pluralism.</w:t>
      </w:r>
      <w:r w:rsidRPr="004E49E8">
        <w:rPr>
          <w:rFonts w:cs="Times New Roman"/>
          <w:sz w:val="16"/>
        </w:rPr>
        <w:t xml:space="preserve"> ¶ According to the ‘agonistic pluralism’ model that I developed in The Democratic Paradox (London: Verso, 2000) and On the Political (London: Routledge, 2005), </w:t>
      </w:r>
      <w:r w:rsidRPr="004E49E8">
        <w:rPr>
          <w:rFonts w:cs="Times New Roman"/>
          <w:b/>
          <w:iCs/>
          <w:sz w:val="22"/>
          <w:highlight w:val="yellow"/>
          <w:u w:val="single"/>
          <w:bdr w:val="single" w:sz="18" w:space="0" w:color="auto"/>
        </w:rPr>
        <w:t>pluralist democracy is characterised by the introduction of a distinction between</w:t>
      </w:r>
      <w:r w:rsidRPr="004E49E8">
        <w:rPr>
          <w:rFonts w:cs="Times New Roman"/>
          <w:b/>
          <w:iCs/>
          <w:sz w:val="22"/>
          <w:u w:val="single"/>
          <w:bdr w:val="single" w:sz="18" w:space="0" w:color="auto"/>
        </w:rPr>
        <w:t xml:space="preserve"> the categories of </w:t>
      </w:r>
      <w:r w:rsidRPr="004E49E8">
        <w:rPr>
          <w:rFonts w:cs="Times New Roman"/>
          <w:b/>
          <w:iCs/>
          <w:sz w:val="22"/>
          <w:highlight w:val="yellow"/>
          <w:u w:val="single"/>
          <w:bdr w:val="single" w:sz="18" w:space="0" w:color="auto"/>
        </w:rPr>
        <w:t>enemy and adversary.</w:t>
      </w:r>
      <w:r w:rsidRPr="004E49E8">
        <w:rPr>
          <w:rFonts w:cs="Times New Roman"/>
          <w:b/>
          <w:sz w:val="22"/>
          <w:u w:val="single"/>
        </w:rPr>
        <w:t xml:space="preserve"> This means</w:t>
      </w:r>
      <w:r w:rsidRPr="004E49E8">
        <w:rPr>
          <w:rFonts w:cs="Times New Roman"/>
          <w:sz w:val="16"/>
        </w:rPr>
        <w:t xml:space="preserve"> that </w:t>
      </w:r>
      <w:r w:rsidRPr="004E49E8">
        <w:rPr>
          <w:rFonts w:cs="Times New Roman"/>
          <w:b/>
          <w:sz w:val="22"/>
          <w:highlight w:val="yellow"/>
          <w:u w:val="single"/>
        </w:rPr>
        <w:t>within the</w:t>
      </w:r>
      <w:r w:rsidRPr="004E49E8">
        <w:rPr>
          <w:rFonts w:cs="Times New Roman"/>
          <w:sz w:val="16"/>
        </w:rPr>
        <w:t xml:space="preserve"> ‘we’ that constitutes the </w:t>
      </w:r>
      <w:r w:rsidRPr="004E49E8">
        <w:rPr>
          <w:rFonts w:cs="Times New Roman"/>
          <w:b/>
          <w:sz w:val="22"/>
          <w:u w:val="single"/>
        </w:rPr>
        <w:t xml:space="preserve">political </w:t>
      </w:r>
      <w:r w:rsidRPr="004E49E8">
        <w:rPr>
          <w:rFonts w:cs="Times New Roman"/>
          <w:b/>
          <w:sz w:val="22"/>
          <w:highlight w:val="yellow"/>
          <w:u w:val="single"/>
        </w:rPr>
        <w:t>community, the opponent is not</w:t>
      </w:r>
      <w:r w:rsidRPr="004E49E8">
        <w:rPr>
          <w:rFonts w:cs="Times New Roman"/>
          <w:sz w:val="16"/>
        </w:rPr>
        <w:t xml:space="preserve"> considered </w:t>
      </w:r>
      <w:r w:rsidRPr="004E49E8">
        <w:rPr>
          <w:rFonts w:cs="Times New Roman"/>
          <w:b/>
          <w:sz w:val="22"/>
          <w:highlight w:val="yellow"/>
          <w:u w:val="single"/>
        </w:rPr>
        <w:t>an enemy to be destroyed but an adversary whose existence is legitimate.</w:t>
      </w:r>
      <w:r w:rsidRPr="004E49E8">
        <w:rPr>
          <w:rFonts w:cs="Times New Roman"/>
          <w:sz w:val="16"/>
          <w:highlight w:val="yellow"/>
        </w:rPr>
        <w:t xml:space="preserve"> </w:t>
      </w:r>
      <w:r w:rsidRPr="004E49E8">
        <w:rPr>
          <w:rFonts w:cs="Times New Roman"/>
          <w:sz w:val="16"/>
        </w:rPr>
        <w:t xml:space="preserve">His </w:t>
      </w:r>
      <w:r w:rsidRPr="004E49E8">
        <w:rPr>
          <w:rFonts w:cs="Times New Roman"/>
          <w:b/>
          <w:sz w:val="22"/>
          <w:highlight w:val="yellow"/>
          <w:u w:val="single"/>
        </w:rPr>
        <w:t>[Their] ideas will be fought</w:t>
      </w:r>
      <w:r w:rsidRPr="004E49E8">
        <w:rPr>
          <w:rFonts w:cs="Times New Roman"/>
          <w:b/>
          <w:sz w:val="22"/>
          <w:u w:val="single"/>
        </w:rPr>
        <w:t xml:space="preserve"> with vigour </w:t>
      </w:r>
      <w:r w:rsidRPr="004E49E8">
        <w:rPr>
          <w:rFonts w:cs="Times New Roman"/>
          <w:b/>
          <w:sz w:val="22"/>
          <w:highlight w:val="yellow"/>
          <w:u w:val="single"/>
        </w:rPr>
        <w:t>but [their]</w:t>
      </w:r>
      <w:r w:rsidRPr="004E49E8">
        <w:rPr>
          <w:rFonts w:cs="Times New Roman"/>
          <w:sz w:val="16"/>
        </w:rPr>
        <w:t xml:space="preserve">his </w:t>
      </w:r>
      <w:r w:rsidRPr="004E49E8">
        <w:rPr>
          <w:rFonts w:cs="Times New Roman"/>
          <w:b/>
          <w:sz w:val="22"/>
          <w:highlight w:val="yellow"/>
          <w:u w:val="single"/>
        </w:rPr>
        <w:t>right to defend them will never be questioned. The category of enemy</w:t>
      </w:r>
      <w:r w:rsidRPr="004E49E8">
        <w:rPr>
          <w:rFonts w:cs="Times New Roman"/>
          <w:sz w:val="16"/>
        </w:rPr>
        <w:t xml:space="preserve"> does not disappear, however, for it </w:t>
      </w:r>
      <w:r w:rsidRPr="004E49E8">
        <w:rPr>
          <w:rFonts w:cs="Times New Roman"/>
          <w:b/>
          <w:sz w:val="22"/>
          <w:highlight w:val="yellow"/>
          <w:u w:val="single"/>
        </w:rPr>
        <w:t>remains</w:t>
      </w:r>
      <w:r w:rsidRPr="004E49E8">
        <w:rPr>
          <w:rFonts w:cs="Times New Roman"/>
          <w:sz w:val="16"/>
        </w:rPr>
        <w:t xml:space="preserve"> pertinent </w:t>
      </w:r>
      <w:r w:rsidRPr="004E49E8">
        <w:rPr>
          <w:rFonts w:cs="Times New Roman"/>
          <w:b/>
          <w:sz w:val="22"/>
          <w:highlight w:val="yellow"/>
          <w:u w:val="single"/>
        </w:rPr>
        <w:t>with regard to those who,</w:t>
      </w:r>
      <w:r w:rsidRPr="004E49E8">
        <w:rPr>
          <w:rFonts w:cs="Times New Roman"/>
          <w:sz w:val="16"/>
        </w:rPr>
        <w:t xml:space="preserve"> by </w:t>
      </w:r>
      <w:r w:rsidRPr="004E49E8">
        <w:rPr>
          <w:rFonts w:cs="Times New Roman"/>
          <w:b/>
          <w:sz w:val="22"/>
          <w:highlight w:val="yellow"/>
          <w:u w:val="single"/>
        </w:rPr>
        <w:t>question</w:t>
      </w:r>
      <w:r w:rsidRPr="004E49E8">
        <w:rPr>
          <w:rFonts w:cs="Times New Roman"/>
          <w:sz w:val="16"/>
        </w:rPr>
        <w:t xml:space="preserve">ing </w:t>
      </w:r>
      <w:r w:rsidRPr="004E49E8">
        <w:rPr>
          <w:rFonts w:cs="Times New Roman"/>
          <w:b/>
          <w:sz w:val="22"/>
          <w:highlight w:val="yellow"/>
          <w:u w:val="single"/>
        </w:rPr>
        <w:t>the</w:t>
      </w:r>
      <w:r w:rsidRPr="004E49E8">
        <w:rPr>
          <w:rFonts w:cs="Times New Roman"/>
          <w:sz w:val="16"/>
        </w:rPr>
        <w:t xml:space="preserve"> very </w:t>
      </w:r>
      <w:r w:rsidRPr="004E49E8">
        <w:rPr>
          <w:rFonts w:cs="Times New Roman"/>
          <w:b/>
          <w:sz w:val="22"/>
          <w:highlight w:val="yellow"/>
          <w:u w:val="single"/>
        </w:rPr>
        <w:t>principles of pluralist democracy, cannot form part of the agonistic space.</w:t>
      </w:r>
      <w:r w:rsidRPr="004E49E8">
        <w:rPr>
          <w:rFonts w:cs="Times New Roman"/>
          <w:sz w:val="16"/>
        </w:rPr>
        <w:t xml:space="preserve"> With the distinction between antagonism (friend/enemy relation) and agonism (relation between adversaries) in place, we are better able to understand why the </w:t>
      </w:r>
      <w:r w:rsidRPr="004E49E8">
        <w:rPr>
          <w:rFonts w:cs="Times New Roman"/>
          <w:b/>
          <w:sz w:val="22"/>
          <w:u w:val="single"/>
        </w:rPr>
        <w:t>agonistic confrontation</w:t>
      </w:r>
      <w:r w:rsidRPr="004E49E8">
        <w:rPr>
          <w:rFonts w:cs="Times New Roman"/>
          <w:sz w:val="16"/>
        </w:rPr>
        <w:t xml:space="preserve">, far from representing a danger for democracy, </w:t>
      </w:r>
      <w:r w:rsidRPr="004E49E8">
        <w:rPr>
          <w:rFonts w:cs="Times New Roman"/>
          <w:b/>
          <w:sz w:val="22"/>
          <w:u w:val="single"/>
        </w:rPr>
        <w:t>is</w:t>
      </w:r>
      <w:r w:rsidRPr="004E49E8">
        <w:rPr>
          <w:rFonts w:cs="Times New Roman"/>
          <w:sz w:val="16"/>
        </w:rPr>
        <w:t xml:space="preserve"> in reality </w:t>
      </w:r>
      <w:r w:rsidRPr="004E49E8">
        <w:rPr>
          <w:rFonts w:cs="Times New Roman"/>
          <w:b/>
          <w:sz w:val="22"/>
          <w:u w:val="single"/>
        </w:rPr>
        <w:t>the very condition of its existence.</w:t>
      </w:r>
      <w:r w:rsidRPr="004E49E8">
        <w:rPr>
          <w:rFonts w:cs="Times New Roman"/>
          <w:sz w:val="16"/>
        </w:rPr>
        <w:t xml:space="preserve"> Of course, democracy cannot survive without certain forms of consensus, relating to adherence to the ethico-political values that constitute its principles of legitimacy, and to the institutions in which these are inscribed. But it must also enable the expression of conflict, which requires that citizens genuinely have the possibility of choosing between real alternatives.</w:t>
      </w:r>
    </w:p>
    <w:p w14:paraId="61971E59"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Thus, the standard is consistency with agonistic democracy. </w:t>
      </w:r>
    </w:p>
    <w:p w14:paraId="7D741AAA"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Prefer the standard:</w:t>
      </w:r>
    </w:p>
    <w:p w14:paraId="6A2FDFE5"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1. Violence is necessary and inevitable – ethical theories must organize rather than inhibit it, since otherwise we could conceptualize nothing at all, doing even greater violence.</w:t>
      </w:r>
    </w:p>
    <w:p w14:paraId="49AD4303" w14:textId="77777777" w:rsidR="00066503" w:rsidRPr="004E49E8" w:rsidRDefault="00066503" w:rsidP="00066503">
      <w:pPr>
        <w:rPr>
          <w:rFonts w:cs="Times New Roman"/>
          <w:sz w:val="16"/>
        </w:rPr>
      </w:pPr>
      <w:r w:rsidRPr="004E49E8">
        <w:rPr>
          <w:rFonts w:cs="Times New Roman"/>
          <w:b/>
          <w:sz w:val="26"/>
        </w:rPr>
        <w:t>Hagglund</w:t>
      </w:r>
      <w:r w:rsidRPr="004E49E8">
        <w:rPr>
          <w:rFonts w:cs="Times New Roman"/>
          <w:sz w:val="16"/>
        </w:rPr>
        <w:t>, Martin. 2006. “The Necessity of Discrimination: Disjoining Derrida and Levinas.” diacritics 34 (1): 40–71.</w:t>
      </w:r>
    </w:p>
    <w:p w14:paraId="16F0965F" w14:textId="77777777" w:rsidR="00066503" w:rsidRPr="004E49E8" w:rsidRDefault="00066503" w:rsidP="00066503">
      <w:pPr>
        <w:rPr>
          <w:rFonts w:cs="Times New Roman"/>
          <w:sz w:val="16"/>
        </w:rPr>
      </w:pPr>
      <w:r w:rsidRPr="004E49E8">
        <w:rPr>
          <w:rFonts w:cs="Times New Roman"/>
          <w:sz w:val="16"/>
        </w:rPr>
        <w:t xml:space="preserve">The utopian dream of peace pervades Cornell's book and is symptomatic of her misconception of the deconstructive thinking of alterity. As I have argued, </w:t>
      </w:r>
      <w:r w:rsidRPr="004E49E8">
        <w:rPr>
          <w:rFonts w:cs="Times New Roman"/>
          <w:b/>
          <w:sz w:val="22"/>
          <w:highlight w:val="yellow"/>
          <w:u w:val="single"/>
        </w:rPr>
        <w:t xml:space="preserve">the notion of a nonviolent relation to the other is based on </w:t>
      </w:r>
      <w:r w:rsidRPr="004E49E8">
        <w:rPr>
          <w:rFonts w:cs="Times New Roman"/>
          <w:b/>
          <w:sz w:val="22"/>
          <w:u w:val="single"/>
        </w:rPr>
        <w:t xml:space="preserve">a suppression of </w:t>
      </w:r>
      <w:r w:rsidRPr="004E49E8">
        <w:rPr>
          <w:rFonts w:cs="Times New Roman"/>
          <w:b/>
          <w:sz w:val="22"/>
          <w:highlight w:val="yellow"/>
          <w:u w:val="single"/>
        </w:rPr>
        <w:t xml:space="preserve">alterity, since it must presuppose that the other is not violent in </w:t>
      </w:r>
      <w:r w:rsidRPr="004E49E8">
        <w:rPr>
          <w:rFonts w:cs="Times New Roman"/>
          <w:sz w:val="16"/>
        </w:rPr>
        <w:t>its</w:t>
      </w:r>
      <w:r w:rsidRPr="004E49E8">
        <w:rPr>
          <w:rFonts w:cs="Times New Roman"/>
          <w:b/>
          <w:sz w:val="22"/>
          <w:highlight w:val="yellow"/>
          <w:u w:val="single"/>
        </w:rPr>
        <w:t xml:space="preserve"> [re]turn</w:t>
      </w:r>
      <w:r w:rsidRPr="004E49E8">
        <w:rPr>
          <w:rFonts w:cs="Times New Roman"/>
          <w:b/>
          <w:sz w:val="22"/>
          <w:u w:val="single"/>
        </w:rPr>
        <w:t xml:space="preserve"> and consequently denies the radical unpredictability of the other</w:t>
      </w:r>
      <w:r w:rsidRPr="004E49E8">
        <w:rPr>
          <w:rFonts w:cs="Times New Roman"/>
          <w:sz w:val="16"/>
        </w:rPr>
        <w:t xml:space="preserve">. Only if one assumes that the other is primarily peaceful does it 5 sense to prescribe a nonviolent relation, since the command to "respect" the alterity of the other does not make any sense if the other wants to destroy me. More? over, </w:t>
      </w:r>
      <w:r w:rsidRPr="004E49E8">
        <w:rPr>
          <w:rFonts w:cs="Times New Roman"/>
          <w:b/>
          <w:sz w:val="22"/>
          <w:highlight w:val="yellow"/>
          <w:u w:val="single"/>
        </w:rPr>
        <w:t xml:space="preserve">the dream of a community without violence is the dream of </w:t>
      </w:r>
      <w:r w:rsidRPr="004E49E8">
        <w:rPr>
          <w:rFonts w:cs="Times New Roman"/>
          <w:b/>
          <w:sz w:val="22"/>
          <w:u w:val="single"/>
        </w:rPr>
        <w:t xml:space="preserve">a community in which there would be nothing other than peace, </w:t>
      </w:r>
      <w:r w:rsidRPr="004E49E8">
        <w:rPr>
          <w:rFonts w:cs="Times New Roman"/>
          <w:b/>
          <w:sz w:val="22"/>
          <w:highlight w:val="yellow"/>
          <w:u w:val="single"/>
        </w:rPr>
        <w:t xml:space="preserve">excluding anyone </w:t>
      </w:r>
      <w:r w:rsidRPr="004E49E8">
        <w:rPr>
          <w:rFonts w:cs="Times New Roman"/>
          <w:b/>
          <w:sz w:val="22"/>
          <w:u w:val="single"/>
        </w:rPr>
        <w:t xml:space="preserve">or anything </w:t>
      </w:r>
      <w:r w:rsidRPr="004E49E8">
        <w:rPr>
          <w:rFonts w:cs="Times New Roman"/>
          <w:b/>
          <w:sz w:val="22"/>
          <w:highlight w:val="yellow"/>
          <w:u w:val="single"/>
        </w:rPr>
        <w:t xml:space="preserve">that does not want to engage in the "ethical" relation. </w:t>
      </w:r>
      <w:r w:rsidRPr="004E49E8">
        <w:rPr>
          <w:rFonts w:cs="Times New Roman"/>
          <w:b/>
          <w:sz w:val="22"/>
          <w:u w:val="single"/>
        </w:rPr>
        <w:t xml:space="preserve">Hence, </w:t>
      </w:r>
      <w:r w:rsidRPr="004E49E8">
        <w:rPr>
          <w:rFonts w:cs="Times New Roman"/>
          <w:b/>
          <w:sz w:val="22"/>
          <w:highlight w:val="yellow"/>
          <w:u w:val="single"/>
        </w:rPr>
        <w:t xml:space="preserve">the supposedly ethical dream is unethical on its own terms, since it </w:t>
      </w:r>
      <w:r w:rsidRPr="004E49E8">
        <w:rPr>
          <w:rFonts w:cs="Times New Roman"/>
          <w:b/>
          <w:sz w:val="22"/>
          <w:u w:val="single"/>
        </w:rPr>
        <w:t xml:space="preserve">dreams of </w:t>
      </w:r>
      <w:r w:rsidRPr="004E49E8">
        <w:rPr>
          <w:rFonts w:cs="Times New Roman"/>
          <w:b/>
          <w:sz w:val="22"/>
          <w:highlight w:val="yellow"/>
          <w:u w:val="single"/>
        </w:rPr>
        <w:t>eliminat[es]</w:t>
      </w:r>
      <w:r w:rsidRPr="004E49E8">
        <w:rPr>
          <w:rFonts w:cs="Times New Roman"/>
          <w:b/>
          <w:sz w:val="22"/>
          <w:u w:val="single"/>
        </w:rPr>
        <w:t xml:space="preserve">ing the susceptibility to radical </w:t>
      </w:r>
      <w:r w:rsidRPr="004E49E8">
        <w:rPr>
          <w:rFonts w:cs="Times New Roman"/>
          <w:b/>
          <w:sz w:val="22"/>
          <w:highlight w:val="yellow"/>
          <w:u w:val="single"/>
        </w:rPr>
        <w:t>alterity</w:t>
      </w:r>
      <w:r w:rsidRPr="004E49E8">
        <w:rPr>
          <w:rFonts w:cs="Times New Roman"/>
          <w:b/>
          <w:sz w:val="22"/>
          <w:u w:val="single"/>
        </w:rPr>
        <w:t>, which cannot be dissociated from the susceptibility to violence and the concomitant attempts to combat it</w:t>
      </w:r>
      <w:r w:rsidRPr="004E49E8">
        <w:rPr>
          <w:rFonts w:cs="Times New Roman"/>
          <w:b/>
          <w:sz w:val="10"/>
        </w:rPr>
        <w:t xml:space="preserve">. </w:t>
      </w:r>
      <w:r w:rsidRPr="004E49E8">
        <w:rPr>
          <w:rFonts w:cs="Times New Roman"/>
          <w:sz w:val="16"/>
        </w:rPr>
        <w:t>It is only by coming to terms with the deconstructive "logic" of violence that one can assess the ethico-political significance of deconstruction</w:t>
      </w:r>
      <w:r w:rsidRPr="004E49E8">
        <w:rPr>
          <w:rFonts w:cs="Times New Roman"/>
          <w:b/>
          <w:sz w:val="10"/>
        </w:rPr>
        <w:t xml:space="preserve">. </w:t>
      </w:r>
      <w:r w:rsidRPr="004E49E8">
        <w:rPr>
          <w:rFonts w:cs="Times New Roman"/>
          <w:b/>
          <w:sz w:val="22"/>
          <w:highlight w:val="yellow"/>
          <w:u w:val="single"/>
        </w:rPr>
        <w:t xml:space="preserve">The deconstructive logic of violence does not prevent one from criticizing social injustices </w:t>
      </w:r>
      <w:r w:rsidRPr="004E49E8">
        <w:rPr>
          <w:rFonts w:cs="Times New Roman"/>
          <w:b/>
          <w:sz w:val="22"/>
          <w:u w:val="single"/>
        </w:rPr>
        <w:t xml:space="preserve">or any other forms of violence, </w:t>
      </w:r>
      <w:r w:rsidRPr="004E49E8">
        <w:rPr>
          <w:rFonts w:cs="Times New Roman"/>
          <w:b/>
          <w:sz w:val="22"/>
          <w:highlight w:val="yellow"/>
          <w:u w:val="single"/>
        </w:rPr>
        <w:t xml:space="preserve">but </w:t>
      </w:r>
      <w:r w:rsidRPr="004E49E8">
        <w:rPr>
          <w:rFonts w:cs="Times New Roman"/>
          <w:b/>
          <w:sz w:val="22"/>
          <w:u w:val="single"/>
        </w:rPr>
        <w:t xml:space="preserve">it </w:t>
      </w:r>
      <w:r w:rsidRPr="004E49E8">
        <w:rPr>
          <w:rFonts w:cs="Times New Roman"/>
          <w:b/>
          <w:sz w:val="22"/>
          <w:highlight w:val="yellow"/>
          <w:u w:val="single"/>
        </w:rPr>
        <w:t xml:space="preserve">exposes </w:t>
      </w:r>
      <w:r w:rsidRPr="004E49E8">
        <w:rPr>
          <w:rFonts w:cs="Times New Roman"/>
          <w:b/>
          <w:sz w:val="22"/>
          <w:u w:val="single"/>
        </w:rPr>
        <w:t xml:space="preserve">the internal </w:t>
      </w:r>
      <w:r w:rsidRPr="004E49E8">
        <w:rPr>
          <w:rFonts w:cs="Times New Roman"/>
          <w:b/>
          <w:sz w:val="22"/>
          <w:highlight w:val="yellow"/>
          <w:u w:val="single"/>
        </w:rPr>
        <w:t>contradictions of the doctrines that</w:t>
      </w:r>
      <w:r w:rsidRPr="004E49E8">
        <w:rPr>
          <w:rFonts w:cs="Times New Roman"/>
          <w:b/>
          <w:sz w:val="22"/>
          <w:u w:val="single"/>
        </w:rPr>
        <w:t xml:space="preserve"> hold it to be desirable to </w:t>
      </w:r>
      <w:r w:rsidRPr="004E49E8">
        <w:rPr>
          <w:rFonts w:cs="Times New Roman"/>
          <w:b/>
          <w:sz w:val="22"/>
          <w:highlight w:val="yellow"/>
          <w:u w:val="single"/>
        </w:rPr>
        <w:t xml:space="preserve">eliminate exclusion </w:t>
      </w:r>
      <w:r w:rsidRPr="004E49E8">
        <w:rPr>
          <w:rFonts w:cs="Times New Roman"/>
          <w:b/>
          <w:sz w:val="22"/>
          <w:u w:val="single"/>
        </w:rPr>
        <w:t xml:space="preserve">once and for all. </w:t>
      </w:r>
      <w:r w:rsidRPr="004E49E8">
        <w:rPr>
          <w:rFonts w:cs="Times New Roman"/>
          <w:b/>
          <w:sz w:val="22"/>
          <w:highlight w:val="yellow"/>
          <w:u w:val="single"/>
        </w:rPr>
        <w:t>Discrimination is a constitutive condition</w:t>
      </w:r>
      <w:r w:rsidRPr="004E49E8">
        <w:rPr>
          <w:rFonts w:cs="Times New Roman"/>
          <w:b/>
          <w:sz w:val="22"/>
          <w:u w:val="single"/>
        </w:rPr>
        <w:t xml:space="preserve">. </w:t>
      </w:r>
      <w:r w:rsidRPr="004E49E8">
        <w:rPr>
          <w:rFonts w:cs="Times New Roman"/>
          <w:sz w:val="16"/>
        </w:rPr>
        <w:t xml:space="preserve">The negotiation of it cannot be governed by a regulative idea or harbor any assurance of its own legitimacy. For precisely this reason </w:t>
      </w:r>
      <w:r w:rsidRPr="004E49E8">
        <w:rPr>
          <w:rFonts w:cs="Times New Roman"/>
          <w:b/>
          <w:sz w:val="22"/>
          <w:highlight w:val="yellow"/>
          <w:u w:val="single"/>
        </w:rPr>
        <w:t>it will always be urgent to reflect on ethico-political questions, to work out strategies for a "lesser violence" that is essentially precarious.</w:t>
      </w:r>
      <w:r w:rsidRPr="004E49E8">
        <w:rPr>
          <w:rFonts w:cs="Times New Roman"/>
          <w:b/>
          <w:sz w:val="22"/>
          <w:u w:val="single"/>
        </w:rPr>
        <w:t xml:space="preserve"> </w:t>
      </w:r>
      <w:r w:rsidRPr="004E49E8">
        <w:rPr>
          <w:rFonts w:cs="Times New Roman"/>
          <w:sz w:val="16"/>
        </w:rPr>
        <w:t>Those who, like Levinas, proceed from metaphysical premises of how things ought to be will in one way or another attempt to deny this predicament for the benefit of one ideal or another. But the argument here is that one thereby blinds oneself to the condition that makes responsibility possible, while at the same time making it impossible to sustain the metaphysical values and ethico-theoretical decisions by which Levinas lets himself be guided.</w:t>
      </w:r>
    </w:p>
    <w:p w14:paraId="26C56A8B" w14:textId="77777777" w:rsidR="00066503" w:rsidRPr="004E49E8" w:rsidRDefault="00066503" w:rsidP="00066503">
      <w:pPr>
        <w:keepNext/>
        <w:keepLines/>
        <w:spacing w:before="40" w:after="0"/>
        <w:outlineLvl w:val="3"/>
        <w:rPr>
          <w:rFonts w:eastAsiaTheme="majorEastAsia" w:cstheme="majorBidi"/>
          <w:bCs/>
        </w:rPr>
      </w:pPr>
      <w:r w:rsidRPr="004E49E8">
        <w:rPr>
          <w:rFonts w:eastAsiaTheme="majorEastAsia" w:cstheme="majorBidi"/>
          <w:bCs/>
        </w:rPr>
        <w:t xml:space="preserve">Implications: </w:t>
      </w:r>
      <w:r w:rsidRPr="004E49E8">
        <w:rPr>
          <w:rFonts w:eastAsiaTheme="majorEastAsia" w:cstheme="majorBidi"/>
          <w:b/>
          <w:bCs/>
        </w:rPr>
        <w:t xml:space="preserve">A. </w:t>
      </w:r>
      <w:r w:rsidRPr="004E49E8">
        <w:rPr>
          <w:rFonts w:eastAsiaTheme="majorEastAsia" w:cstheme="majorBidi"/>
          <w:bCs/>
        </w:rPr>
        <w:t xml:space="preserve">Means the framework is true because it simply creates an organized structure for discussion. </w:t>
      </w:r>
      <w:r w:rsidRPr="004E49E8">
        <w:rPr>
          <w:rFonts w:eastAsiaTheme="majorEastAsia" w:cstheme="majorBidi"/>
          <w:b/>
          <w:bCs/>
        </w:rPr>
        <w:t xml:space="preserve">B. </w:t>
      </w:r>
      <w:r w:rsidRPr="004E49E8">
        <w:rPr>
          <w:rFonts w:eastAsiaTheme="majorEastAsia" w:cstheme="majorBidi"/>
          <w:bCs/>
        </w:rPr>
        <w:t>Takes out ideal theory frameworks because they work under the wrong model: they try to eliminate all violence instead of trying to organize it.</w:t>
      </w:r>
    </w:p>
    <w:p w14:paraId="7E951A87"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2. Agonism is the best mode of inclusion and outweighs exclusionary attitudes within the agon. This is also true of switch-side debate too – this model resists fundamentalism and helps change people’s minds. </w:t>
      </w:r>
    </w:p>
    <w:p w14:paraId="3927AA8C" w14:textId="77777777" w:rsidR="00066503" w:rsidRPr="004E49E8" w:rsidRDefault="00066503" w:rsidP="00066503">
      <w:pPr>
        <w:rPr>
          <w:rFonts w:cs="Times New Roman"/>
          <w:sz w:val="16"/>
        </w:rPr>
      </w:pPr>
      <w:r w:rsidRPr="004E49E8">
        <w:rPr>
          <w:rFonts w:cs="Times New Roman"/>
          <w:b/>
          <w:sz w:val="26"/>
        </w:rPr>
        <w:t>Harrigan 8</w:t>
      </w:r>
      <w:r w:rsidRPr="004E49E8">
        <w:rPr>
          <w:rFonts w:cs="Times New Roman"/>
          <w:sz w:val="16"/>
        </w:rPr>
        <w:t xml:space="preserve"> </w:t>
      </w:r>
      <w:r w:rsidRPr="004E49E8">
        <w:rPr>
          <w:rFonts w:eastAsia="Arial Unicode MS" w:cs="Arial Unicode MS"/>
          <w:sz w:val="16"/>
          <w:szCs w:val="16"/>
        </w:rPr>
        <w:t>(Casey, Associate Director of Debate at UGA, Master’s in Communications – Wake Forest U., “A Defense of Switch Side Debate”, Master’s thesis at Wake Forest, Department of Communication, May, pp.43-45</w:t>
      </w:r>
    </w:p>
    <w:p w14:paraId="41C6A04A" w14:textId="77777777" w:rsidR="00066503" w:rsidRPr="004E49E8" w:rsidRDefault="00066503" w:rsidP="00066503">
      <w:pPr>
        <w:rPr>
          <w:rFonts w:cs="Times New Roman"/>
          <w:sz w:val="16"/>
        </w:rPr>
      </w:pPr>
      <w:r w:rsidRPr="004E49E8">
        <w:rPr>
          <w:rFonts w:cs="Times New Roman"/>
          <w:sz w:val="16"/>
        </w:rPr>
        <w:t xml:space="preserve">The relevance of argumentation for advancing tolerant politics cannot be underestimated. The </w:t>
      </w:r>
      <w:r w:rsidRPr="004E49E8">
        <w:rPr>
          <w:rFonts w:cs="Times New Roman"/>
          <w:b/>
          <w:sz w:val="22"/>
          <w:u w:val="single"/>
        </w:rPr>
        <w:t>willingness to be open to alternative views has a material impact on difference</w:t>
      </w:r>
      <w:r w:rsidRPr="004E49E8">
        <w:rPr>
          <w:rFonts w:cs="Times New Roman"/>
          <w:sz w:val="16"/>
        </w:rPr>
        <w:t xml:space="preserve"> in at least two primary ways. First, the </w:t>
      </w:r>
      <w:r w:rsidRPr="004E49E8">
        <w:rPr>
          <w:rFonts w:cs="Times New Roman"/>
          <w:b/>
          <w:sz w:val="22"/>
          <w:u w:val="single"/>
        </w:rPr>
        <w:t>rendering of a certain belief as “off limits” from debate</w:t>
      </w:r>
      <w:r w:rsidRPr="004E49E8">
        <w:rPr>
          <w:rFonts w:cs="Times New Roman"/>
          <w:sz w:val="16"/>
        </w:rPr>
        <w:t xml:space="preserve"> and the prohibition of ideas from the realm of contestation </w:t>
      </w:r>
      <w:r w:rsidRPr="004E49E8">
        <w:rPr>
          <w:rFonts w:cs="Times New Roman"/>
          <w:b/>
          <w:sz w:val="22"/>
          <w:u w:val="single"/>
        </w:rPr>
        <w:t>is</w:t>
      </w:r>
      <w:r w:rsidRPr="004E49E8">
        <w:rPr>
          <w:rFonts w:cs="Times New Roman"/>
          <w:sz w:val="16"/>
        </w:rPr>
        <w:t xml:space="preserve"> conceptually </w:t>
      </w:r>
      <w:r w:rsidRPr="004E49E8">
        <w:rPr>
          <w:rFonts w:cs="Times New Roman"/>
          <w:b/>
          <w:sz w:val="22"/>
          <w:u w:val="single"/>
        </w:rPr>
        <w:t>indistinct from the physical exclusion of people from societal practices</w:t>
      </w:r>
      <w:r w:rsidRPr="004E49E8">
        <w:rPr>
          <w:rFonts w:cs="Times New Roman"/>
          <w:sz w:val="16"/>
        </w:rPr>
        <w:t xml:space="preserve">. Unlike racial or gendered concerns, certain groups of </w:t>
      </w:r>
      <w:r w:rsidRPr="004E49E8">
        <w:rPr>
          <w:rFonts w:cs="Times New Roman"/>
          <w:b/>
          <w:sz w:val="22"/>
          <w:u w:val="single"/>
        </w:rPr>
        <w:t>people</w:t>
      </w:r>
      <w:r w:rsidRPr="004E49E8">
        <w:rPr>
          <w:rFonts w:cs="Times New Roman"/>
          <w:sz w:val="16"/>
        </w:rPr>
        <w:t xml:space="preserve"> (the religious, minority political parties, etc.) </w:t>
      </w:r>
      <w:r w:rsidRPr="004E49E8">
        <w:rPr>
          <w:rFonts w:cs="Times New Roman"/>
          <w:b/>
          <w:sz w:val="22"/>
          <w:u w:val="single"/>
        </w:rPr>
        <w:t>are defined</w:t>
      </w:r>
      <w:r w:rsidRPr="004E49E8">
        <w:rPr>
          <w:rFonts w:cs="Times New Roman"/>
          <w:sz w:val="16"/>
        </w:rPr>
        <w:t xml:space="preserve"> almost exclusively </w:t>
      </w:r>
      <w:r w:rsidRPr="004E49E8">
        <w:rPr>
          <w:rFonts w:cs="Times New Roman"/>
          <w:b/>
          <w:sz w:val="22"/>
          <w:u w:val="single"/>
        </w:rPr>
        <w:t>by the arguments that they adhere to. To deem these views unspeakable</w:t>
      </w:r>
      <w:r w:rsidRPr="004E49E8">
        <w:rPr>
          <w:rFonts w:cs="Times New Roman"/>
          <w:sz w:val="16"/>
        </w:rPr>
        <w:t xml:space="preserve"> or irrelevant </w:t>
      </w:r>
      <w:r w:rsidRPr="004E49E8">
        <w:rPr>
          <w:rFonts w:cs="Times New Roman"/>
          <w:b/>
          <w:sz w:val="22"/>
          <w:u w:val="single"/>
        </w:rPr>
        <w:t>is to</w:t>
      </w:r>
      <w:r w:rsidRPr="004E49E8">
        <w:rPr>
          <w:rFonts w:cs="Times New Roman"/>
          <w:sz w:val="16"/>
        </w:rPr>
        <w:t xml:space="preserve"> functionally </w:t>
      </w:r>
      <w:r w:rsidRPr="004E49E8">
        <w:rPr>
          <w:rFonts w:cs="Times New Roman"/>
          <w:b/>
          <w:sz w:val="22"/>
          <w:u w:val="single"/>
        </w:rPr>
        <w:t>deny whole groups of people access to public deliberation</w:t>
      </w:r>
      <w:r w:rsidRPr="004E49E8">
        <w:rPr>
          <w:rFonts w:cs="Times New Roman"/>
          <w:sz w:val="16"/>
        </w:rPr>
        <w:t xml:space="preserve">. Second, </w:t>
      </w:r>
      <w:r w:rsidRPr="004E49E8">
        <w:rPr>
          <w:rFonts w:cs="Times New Roman"/>
          <w:b/>
          <w:sz w:val="22"/>
          <w:u w:val="single"/>
        </w:rPr>
        <w:t>argument</w:t>
      </w:r>
      <w:r w:rsidRPr="004E49E8">
        <w:rPr>
          <w:rFonts w:cs="Times New Roman"/>
          <w:sz w:val="16"/>
        </w:rPr>
        <w:t xml:space="preserve">, as individual advocacy, is an expression of belief. </w:t>
      </w:r>
      <w:r w:rsidRPr="004E49E8">
        <w:rPr>
          <w:rFonts w:cs="Times New Roman"/>
          <w:b/>
          <w:sz w:val="22"/>
          <w:u w:val="single"/>
        </w:rPr>
        <w:t>It has the potential to persuade members of the public to</w:t>
      </w:r>
      <w:r w:rsidRPr="004E49E8">
        <w:rPr>
          <w:rFonts w:cs="Times New Roman"/>
          <w:sz w:val="16"/>
        </w:rPr>
        <w:t xml:space="preserve"> either </w:t>
      </w:r>
      <w:r w:rsidRPr="004E49E8">
        <w:rPr>
          <w:rFonts w:cs="Times New Roman"/>
          <w:b/>
          <w:sz w:val="22"/>
          <w:u w:val="single"/>
        </w:rPr>
        <w:t>support or oppose progressive politics.</w:t>
      </w:r>
      <w:r w:rsidRPr="004E49E8">
        <w:rPr>
          <w:rFonts w:cs="Times New Roman"/>
          <w:sz w:val="16"/>
        </w:rPr>
        <w:t xml:space="preserve"> Belief itself is an accurate indicator of the way individuals will chose to act—with very real implications for openness, diversity and accommodation. Thus, as a precursor to action, argument is an essential starting point for campaigns of tolerance. Argumentative pluralism can be defined as the proper tolerance for the expression of a diversity of ideas (Scriven 1975, p. 694). Contrary to monism, pluralism holds that there are many potential beliefs in the world and that each person has the ability to determine for himself or herself that these beliefs may hold true. Referring back to the opening examples, a pluralist would respect the right for the KKK to hold certain beliefs, even if he or she may find the group offensive. In the argumentative context, pluralism requires that participants to a debate or discussion recognize the right of others to express their beliefs, no matter how objectionable they may be. The key here is expression: although certain beliefs may be more “true” than others in the epistemic sense, each should have equal access (at least initially) to forums of deliberation. It is important to distinguish pluralism from its commonly confused, but only loosely connected, counterpart, relativism. To respect the right of others to hold different beliefs does not require that they are all considered equal. Such tolerance ends at the intellectual level of each individual being able to hold their own belief. Indeed, as Muir writes, “It [pluralism] implies neither tolerance of actions based on those beliefs nor respecting the content of the beliefs” (288). Thus, while a pluralist may acknowledge the right for the Klan to hold exclusionary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 </w:t>
      </w:r>
      <w:r w:rsidRPr="004E49E8">
        <w:rPr>
          <w:rFonts w:cs="Times New Roman"/>
          <w:b/>
          <w:sz w:val="22"/>
          <w:u w:val="single"/>
        </w:rPr>
        <w:t>Pluralism requires that individuals acknowledge opposing beliefs and</w:t>
      </w:r>
      <w:r w:rsidRPr="004E49E8">
        <w:rPr>
          <w:rFonts w:cs="Times New Roman"/>
          <w:sz w:val="16"/>
        </w:rPr>
        <w:t xml:space="preserve"> arguments </w:t>
      </w:r>
      <w:r w:rsidRPr="004E49E8">
        <w:rPr>
          <w:rFonts w:cs="Times New Roman"/>
          <w:b/>
          <w:sz w:val="22"/>
          <w:u w:val="single"/>
        </w:rPr>
        <w:t>by forcing an understanding that personal convictions are not universal.</w:t>
      </w:r>
      <w:r w:rsidRPr="004E49E8">
        <w:rPr>
          <w:rFonts w:cs="Times New Roman"/>
          <w:sz w:val="16"/>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to be had on both sides of an issue. As a result, instead of advancing a cause through moralistic posturing or appeals to a falsely assumed universality (which, history has shown, frequently become justifications for scape-goating and exclusion), these proponents become purveyors of reasoned arguments that attempt to persuade others through deliberation. </w:t>
      </w:r>
      <w:r w:rsidRPr="004E49E8">
        <w:rPr>
          <w:rFonts w:cs="Times New Roman"/>
          <w:b/>
          <w:sz w:val="22"/>
          <w:u w:val="single"/>
        </w:rPr>
        <w:t>A clear example</w:t>
      </w:r>
      <w:r w:rsidRPr="004E49E8">
        <w:rPr>
          <w:rFonts w:cs="Times New Roman"/>
          <w:sz w:val="16"/>
        </w:rPr>
        <w:t xml:space="preserve"> of this </w:t>
      </w:r>
      <w:r w:rsidRPr="004E49E8">
        <w:rPr>
          <w:rFonts w:cs="Times New Roman"/>
          <w:b/>
          <w:sz w:val="22"/>
          <w:u w:val="single"/>
        </w:rPr>
        <w:t>occurs in competitive academic debate</w:t>
      </w:r>
      <w:r w:rsidRPr="004E49E8">
        <w:rPr>
          <w:rFonts w:cs="Times New Roman"/>
          <w:sz w:val="16"/>
        </w:rPr>
        <w:t xml:space="preserve">. Switch-side debating has profound implications for pluralism.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Setting aside their own “ego-identification,” </w:t>
      </w:r>
      <w:r w:rsidRPr="004E49E8">
        <w:rPr>
          <w:rFonts w:cs="Times New Roman"/>
          <w:b/>
          <w:sz w:val="22"/>
          <w:u w:val="single"/>
        </w:rPr>
        <w:t>students</w:t>
      </w:r>
      <w:r w:rsidRPr="004E49E8">
        <w:rPr>
          <w:rFonts w:cs="Times New Roman"/>
          <w:sz w:val="16"/>
        </w:rPr>
        <w:t xml:space="preserve"> realize that they </w:t>
      </w:r>
      <w:r w:rsidRPr="004E49E8">
        <w:rPr>
          <w:rFonts w:cs="Times New Roman"/>
          <w:b/>
          <w:sz w:val="22"/>
          <w:u w:val="single"/>
        </w:rPr>
        <w:t>must listen and understand their opponent’s arguments well enough to become advocates on behalf of them in future debates</w:t>
      </w:r>
      <w:r w:rsidRPr="004E49E8">
        <w:rPr>
          <w:rFonts w:cs="Times New Roman"/>
          <w:sz w:val="16"/>
        </w:rPr>
        <w:t xml:space="preserve"> (Muir 1993, p. 289). Debaters assume the position of their opponents and understand how and why the position is constructed as it is. </w:t>
      </w:r>
      <w:r w:rsidRPr="004E49E8">
        <w:rPr>
          <w:rFonts w:cs="Times New Roman"/>
          <w:b/>
          <w:sz w:val="22"/>
          <w:u w:val="single"/>
        </w:rPr>
        <w:t>As a result, they often come to understand that a strong case exists for opinions that they previously disregarded.</w:t>
      </w:r>
      <w:r w:rsidRPr="004E49E8">
        <w:rPr>
          <w:rFonts w:cs="Times New Roman"/>
          <w:sz w:val="16"/>
        </w:rPr>
        <w:t xml:space="preserve"> Recently, advocates of </w:t>
      </w:r>
      <w:r w:rsidRPr="004E49E8">
        <w:rPr>
          <w:rFonts w:cs="Times New Roman"/>
          <w:b/>
          <w:sz w:val="22"/>
          <w:u w:val="single"/>
        </w:rPr>
        <w:t>switch side debating</w:t>
      </w:r>
      <w:r w:rsidRPr="004E49E8">
        <w:rPr>
          <w:rFonts w:cs="Times New Roman"/>
          <w:sz w:val="16"/>
        </w:rPr>
        <w:t xml:space="preserve"> have taken the case of </w:t>
      </w:r>
      <w:r w:rsidRPr="004E49E8">
        <w:rPr>
          <w:rFonts w:cs="Times New Roman"/>
          <w:b/>
          <w:sz w:val="22"/>
          <w:u w:val="single"/>
        </w:rPr>
        <w:t>the practice</w:t>
      </w:r>
      <w:r w:rsidRPr="004E49E8">
        <w:rPr>
          <w:rFonts w:cs="Times New Roman"/>
          <w:sz w:val="16"/>
        </w:rPr>
        <w:t xml:space="preserve"> a step further, arguing that it, “</w:t>
      </w:r>
      <w:r w:rsidRPr="004E49E8">
        <w:rPr>
          <w:rFonts w:cs="Times New Roman"/>
          <w:b/>
          <w:sz w:val="22"/>
          <w:u w:val="single"/>
        </w:rPr>
        <w:t>originates from a civic attitude that serves as a bulwark against fundamentalism of all stripes</w:t>
      </w:r>
      <w:r w:rsidRPr="004E49E8">
        <w:rPr>
          <w:rFonts w:cs="Times New Roman"/>
          <w:sz w:val="16"/>
        </w:rPr>
        <w:t>” (English, Llano, Mitchell, Morrison, Rief and Woods 2007, p. 224). Debating practices that break down exclusive, dogmatic views may be one of the most robust checks against violence in contemporary society.</w:t>
      </w:r>
    </w:p>
    <w:p w14:paraId="7C001224"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Impacts:</w:t>
      </w:r>
    </w:p>
    <w:p w14:paraId="29C4F86C"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A. The role of the ballot is to evaluate the truth or falsity of the resolution using post-fiat offense through the lens of the framework. Turns and outweighs all other role of the ballot since we benefit by including those attitudes, for which agonism is best.</w:t>
      </w:r>
    </w:p>
    <w:p w14:paraId="047B1F21"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B. Coopts the prefiat layer – the arguments for agonistic inclusion apply on both layers, which means instead of appeals to call-out culture, their arguments should be framed in terms of denying the affs claims and proving the rez false.</w:t>
      </w:r>
    </w:p>
    <w:p w14:paraId="0265EAF1" w14:textId="77777777" w:rsidR="00066503" w:rsidRPr="004E49E8" w:rsidRDefault="00066503" w:rsidP="00066503">
      <w:pPr>
        <w:rPr>
          <w:rFonts w:cs="Times New Roman"/>
          <w:sz w:val="16"/>
        </w:rPr>
      </w:pPr>
    </w:p>
    <w:p w14:paraId="1AF2CAA3"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3. Only a radical democracy that constantly questions its own foundations can ever be open to radical revision – other systems insist on their own foundation even when that’s exclusionary or illegitimate. The aff is a better model for constructing a political institution that must secure its own legitimacy over time and to changing groups of citizens. This means that even if the neg proves their framework or role of the ballot true the aff framework still comes first because allowing for a radical democracy means that their evaluative mechanism is used in a more effective manner. </w:t>
      </w:r>
    </w:p>
    <w:p w14:paraId="6F5493B3" w14:textId="77777777" w:rsidR="00066503" w:rsidRPr="004E49E8" w:rsidRDefault="00066503" w:rsidP="00066503">
      <w:pPr>
        <w:keepNext/>
        <w:keepLines/>
        <w:pageBreakBefore/>
        <w:spacing w:before="40" w:after="0"/>
        <w:jc w:val="center"/>
        <w:outlineLvl w:val="2"/>
        <w:rPr>
          <w:rFonts w:eastAsiaTheme="majorEastAsia" w:cstheme="majorBidi"/>
          <w:b/>
          <w:bCs/>
          <w:sz w:val="32"/>
          <w:szCs w:val="32"/>
          <w:u w:val="single"/>
        </w:rPr>
      </w:pPr>
      <w:r w:rsidRPr="004E49E8">
        <w:rPr>
          <w:rFonts w:eastAsiaTheme="majorEastAsia" w:cstheme="majorBidi"/>
          <w:b/>
          <w:bCs/>
          <w:sz w:val="32"/>
          <w:szCs w:val="32"/>
          <w:u w:val="single"/>
        </w:rPr>
        <w:t>Contention</w:t>
      </w:r>
    </w:p>
    <w:p w14:paraId="1AB32B9F"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1. The struggle for radical democracy must center pedagogy – the democratic sphere is maintained by creating a culture of agents that affirm it.</w:t>
      </w:r>
    </w:p>
    <w:p w14:paraId="669D3452" w14:textId="77777777" w:rsidR="00066503" w:rsidRPr="004E49E8" w:rsidRDefault="00066503" w:rsidP="00066503">
      <w:pPr>
        <w:rPr>
          <w:rFonts w:cs="Times New Roman"/>
          <w:sz w:val="16"/>
        </w:rPr>
      </w:pPr>
      <w:r w:rsidRPr="004E49E8">
        <w:rPr>
          <w:rFonts w:cs="Times New Roman"/>
          <w:sz w:val="16"/>
        </w:rPr>
        <w:t xml:space="preserve">Henry A. </w:t>
      </w:r>
      <w:r w:rsidRPr="004E49E8">
        <w:rPr>
          <w:rFonts w:cs="Times New Roman"/>
          <w:b/>
          <w:sz w:val="26"/>
        </w:rPr>
        <w:t>Giroux 13,</w:t>
      </w:r>
      <w:r w:rsidRPr="004E49E8">
        <w:rPr>
          <w:rFonts w:cs="Times New Roman"/>
          <w:sz w:val="16"/>
        </w:rPr>
        <w:t xml:space="preserve"> 12-17-2013, "Henry A. Giroux," Truthout, http://www.truth-out.org/news/item/20669-radical-democracy-against-cultures-of-violence</w:t>
      </w:r>
    </w:p>
    <w:p w14:paraId="37ED2B85" w14:textId="77777777" w:rsidR="00066503" w:rsidRPr="004E49E8" w:rsidRDefault="00066503" w:rsidP="00066503">
      <w:pPr>
        <w:rPr>
          <w:rFonts w:cs="Times New Roman"/>
          <w:sz w:val="16"/>
        </w:rPr>
      </w:pPr>
      <w:r w:rsidRPr="004E49E8">
        <w:rPr>
          <w:rFonts w:cs="Times New Roman"/>
          <w:b/>
          <w:sz w:val="22"/>
          <w:u w:val="single"/>
        </w:rPr>
        <w:t>Radical democracy is rooted in an acceptance of its historicity and imperfectability, thus demanding</w:t>
      </w:r>
      <w:r w:rsidRPr="004E49E8">
        <w:rPr>
          <w:rFonts w:cs="Times New Roman"/>
          <w:sz w:val="16"/>
        </w:rPr>
        <w:t xml:space="preserve"> a </w:t>
      </w:r>
      <w:r w:rsidRPr="004E49E8">
        <w:rPr>
          <w:rFonts w:cs="Times New Roman"/>
          <w:b/>
          <w:sz w:val="22"/>
          <w:u w:val="single"/>
        </w:rPr>
        <w:t>constant</w:t>
      </w:r>
      <w:r w:rsidRPr="004E49E8">
        <w:rPr>
          <w:rFonts w:cs="Times New Roman"/>
          <w:sz w:val="16"/>
        </w:rPr>
        <w:t xml:space="preserve"> measure of self-questioning, </w:t>
      </w:r>
      <w:r w:rsidRPr="004E49E8">
        <w:rPr>
          <w:rFonts w:cs="Times New Roman"/>
          <w:b/>
          <w:sz w:val="22"/>
          <w:u w:val="single"/>
        </w:rPr>
        <w:t>criticism and critical engagement.</w:t>
      </w:r>
      <w:r w:rsidRPr="004E49E8">
        <w:rPr>
          <w:rFonts w:cs="Times New Roman"/>
          <w:sz w:val="16"/>
        </w:rPr>
        <w:t xml:space="preserve"> Such a democracy implies a refusal of an endpoint, final stage or end of history narrative. Instead, it stresses what Samir Amin has termed "democratization - which stresses the dynamic aspect of a still-unfinished process."[30] Inherent in such a democracy is the need for labor to be subordinate to free time, experienced as a luxury rather than a deprivation, thus demanding a society that provides a social wage, democratized workplaces, egalitarian social services, ecologically sustainable technologies, free education and crucial social provisions.  Democracy in this sense embodies an unrelenting fidelity and obligation not to perfectibility but to justice and an endless responsibility, as Jacques Derrida insists, to "the ghosts of those who are not yet born or who are already dead."[31]   </w:t>
      </w:r>
      <w:r w:rsidRPr="004E49E8">
        <w:rPr>
          <w:rFonts w:cs="Times New Roman"/>
          <w:b/>
          <w:iCs/>
          <w:sz w:val="22"/>
          <w:highlight w:val="yellow"/>
          <w:u w:val="single"/>
          <w:bdr w:val="single" w:sz="18" w:space="0" w:color="auto"/>
        </w:rPr>
        <w:t>Matters of pedagogy must be central to</w:t>
      </w:r>
      <w:r w:rsidRPr="004E49E8">
        <w:rPr>
          <w:rFonts w:cs="Times New Roman"/>
          <w:b/>
          <w:iCs/>
          <w:sz w:val="22"/>
          <w:u w:val="single"/>
          <w:bdr w:val="single" w:sz="18" w:space="0" w:color="auto"/>
        </w:rPr>
        <w:t xml:space="preserve"> </w:t>
      </w:r>
      <w:r w:rsidRPr="004E49E8">
        <w:rPr>
          <w:rFonts w:cs="Times New Roman"/>
          <w:b/>
          <w:iCs/>
          <w:sz w:val="22"/>
          <w:highlight w:val="yellow"/>
          <w:u w:val="single"/>
          <w:bdr w:val="single" w:sz="18" w:space="0" w:color="auto"/>
        </w:rPr>
        <w:t>any politics that embraces</w:t>
      </w:r>
      <w:r w:rsidRPr="004E49E8">
        <w:rPr>
          <w:rFonts w:cs="Times New Roman"/>
          <w:sz w:val="16"/>
        </w:rPr>
        <w:t xml:space="preserve"> a notion of </w:t>
      </w:r>
      <w:r w:rsidRPr="004E49E8">
        <w:rPr>
          <w:rFonts w:cs="Times New Roman"/>
          <w:b/>
          <w:iCs/>
          <w:sz w:val="22"/>
          <w:highlight w:val="yellow"/>
          <w:u w:val="single"/>
          <w:bdr w:val="single" w:sz="18" w:space="0" w:color="auto"/>
        </w:rPr>
        <w:t>radical democracy</w:t>
      </w:r>
      <w:r w:rsidRPr="004E49E8">
        <w:rPr>
          <w:rFonts w:cs="Times New Roman"/>
          <w:b/>
          <w:sz w:val="22"/>
          <w:highlight w:val="yellow"/>
          <w:u w:val="single"/>
        </w:rPr>
        <w:t>. The agents necessary for</w:t>
      </w:r>
      <w:r w:rsidRPr="004E49E8">
        <w:rPr>
          <w:rFonts w:cs="Times New Roman"/>
          <w:sz w:val="16"/>
        </w:rPr>
        <w:t xml:space="preserve"> such a </w:t>
      </w:r>
      <w:r w:rsidRPr="004E49E8">
        <w:rPr>
          <w:rFonts w:cs="Times New Roman"/>
          <w:b/>
          <w:sz w:val="22"/>
          <w:highlight w:val="yellow"/>
          <w:u w:val="single"/>
        </w:rPr>
        <w:t>radical democratic politics can only be constructed through a critical formative culture and public pedagogy</w:t>
      </w:r>
      <w:r w:rsidRPr="004E49E8">
        <w:rPr>
          <w:rFonts w:cs="Times New Roman"/>
          <w:b/>
          <w:sz w:val="22"/>
          <w:u w:val="single"/>
        </w:rPr>
        <w:t xml:space="preserve"> </w:t>
      </w:r>
      <w:r w:rsidRPr="004E49E8">
        <w:rPr>
          <w:rFonts w:cs="Times New Roman"/>
          <w:sz w:val="16"/>
        </w:rPr>
        <w:t xml:space="preserve">produced largely through the media, education and other cultural apparatuses </w:t>
      </w:r>
      <w:r w:rsidRPr="004E49E8">
        <w:rPr>
          <w:rFonts w:cs="Times New Roman"/>
          <w:b/>
          <w:sz w:val="22"/>
          <w:highlight w:val="yellow"/>
          <w:u w:val="single"/>
        </w:rPr>
        <w:t>that enable people to be</w:t>
      </w:r>
      <w:r w:rsidRPr="004E49E8">
        <w:rPr>
          <w:rFonts w:cs="Times New Roman"/>
          <w:b/>
          <w:sz w:val="22"/>
          <w:u w:val="single"/>
        </w:rPr>
        <w:t xml:space="preserve"> </w:t>
      </w:r>
      <w:r w:rsidRPr="004E49E8">
        <w:rPr>
          <w:rFonts w:cs="Times New Roman"/>
          <w:b/>
          <w:sz w:val="22"/>
          <w:highlight w:val="yellow"/>
          <w:u w:val="single"/>
        </w:rPr>
        <w:t>effective</w:t>
      </w:r>
      <w:r w:rsidRPr="004E49E8">
        <w:rPr>
          <w:rFonts w:cs="Times New Roman"/>
          <w:b/>
          <w:sz w:val="22"/>
          <w:u w:val="single"/>
        </w:rPr>
        <w:t xml:space="preserve"> political and ethical agent who can </w:t>
      </w:r>
      <w:r w:rsidRPr="004E49E8">
        <w:rPr>
          <w:rFonts w:cs="Times New Roman"/>
          <w:b/>
          <w:sz w:val="22"/>
          <w:highlight w:val="yellow"/>
          <w:u w:val="single"/>
        </w:rPr>
        <w:t>think critically, communicate to broader publics, and</w:t>
      </w:r>
      <w:r w:rsidRPr="004E49E8">
        <w:rPr>
          <w:rFonts w:cs="Times New Roman"/>
          <w:b/>
          <w:sz w:val="22"/>
          <w:u w:val="single"/>
        </w:rPr>
        <w:t xml:space="preserve"> </w:t>
      </w:r>
      <w:r w:rsidRPr="004E49E8">
        <w:rPr>
          <w:rFonts w:cs="Times New Roman"/>
          <w:b/>
          <w:sz w:val="22"/>
          <w:highlight w:val="yellow"/>
          <w:u w:val="single"/>
        </w:rPr>
        <w:t>will organize collectively to</w:t>
      </w:r>
      <w:r w:rsidRPr="004E49E8">
        <w:rPr>
          <w:rFonts w:cs="Times New Roman"/>
          <w:b/>
          <w:sz w:val="22"/>
          <w:u w:val="single"/>
        </w:rPr>
        <w:t xml:space="preserve"> implement and </w:t>
      </w:r>
      <w:r w:rsidRPr="004E49E8">
        <w:rPr>
          <w:rFonts w:cs="Times New Roman"/>
          <w:b/>
          <w:sz w:val="22"/>
          <w:highlight w:val="yellow"/>
          <w:u w:val="single"/>
        </w:rPr>
        <w:t>fight for a radical vision</w:t>
      </w:r>
      <w:r w:rsidRPr="004E49E8">
        <w:rPr>
          <w:rFonts w:cs="Times New Roman"/>
          <w:b/>
          <w:sz w:val="22"/>
          <w:u w:val="single"/>
        </w:rPr>
        <w:t xml:space="preserve"> of democracy.  There is nothing that guarantees</w:t>
      </w:r>
      <w:r w:rsidRPr="004E49E8">
        <w:rPr>
          <w:rFonts w:cs="Times New Roman"/>
          <w:sz w:val="16"/>
        </w:rPr>
        <w:t xml:space="preserve"> the existence of a sustainable </w:t>
      </w:r>
      <w:r w:rsidRPr="004E49E8">
        <w:rPr>
          <w:rFonts w:cs="Times New Roman"/>
          <w:b/>
          <w:sz w:val="22"/>
          <w:u w:val="single"/>
        </w:rPr>
        <w:t xml:space="preserve">radical democracy. </w:t>
      </w:r>
      <w:r w:rsidRPr="004E49E8">
        <w:rPr>
          <w:rFonts w:cs="Times New Roman"/>
          <w:b/>
          <w:sz w:val="22"/>
          <w:highlight w:val="yellow"/>
          <w:u w:val="single"/>
        </w:rPr>
        <w:t>Democracy</w:t>
      </w:r>
      <w:r w:rsidRPr="004E49E8">
        <w:rPr>
          <w:rFonts w:cs="Times New Roman"/>
          <w:sz w:val="16"/>
        </w:rPr>
        <w:t xml:space="preserve"> in all of its forms </w:t>
      </w:r>
      <w:r w:rsidRPr="004E49E8">
        <w:rPr>
          <w:rFonts w:cs="Times New Roman"/>
          <w:b/>
          <w:sz w:val="22"/>
          <w:highlight w:val="yellow"/>
          <w:u w:val="single"/>
        </w:rPr>
        <w:t>has to be</w:t>
      </w:r>
      <w:r w:rsidRPr="004E49E8">
        <w:rPr>
          <w:rFonts w:cs="Times New Roman"/>
          <w:sz w:val="16"/>
        </w:rPr>
        <w:t xml:space="preserve"> fought for, </w:t>
      </w:r>
      <w:r w:rsidRPr="004E49E8">
        <w:rPr>
          <w:rFonts w:cs="Times New Roman"/>
          <w:b/>
          <w:sz w:val="22"/>
          <w:highlight w:val="yellow"/>
          <w:u w:val="single"/>
        </w:rPr>
        <w:t>struggled over</w:t>
      </w:r>
      <w:r w:rsidRPr="004E49E8">
        <w:rPr>
          <w:rFonts w:cs="Times New Roman"/>
          <w:sz w:val="16"/>
        </w:rPr>
        <w:t xml:space="preserve">, and such struggles have to be relentless </w:t>
      </w:r>
      <w:r w:rsidRPr="004E49E8">
        <w:rPr>
          <w:rFonts w:cs="Times New Roman"/>
          <w:b/>
          <w:sz w:val="22"/>
          <w:highlight w:val="yellow"/>
          <w:u w:val="single"/>
        </w:rPr>
        <w:t>because</w:t>
      </w:r>
      <w:r w:rsidRPr="004E49E8">
        <w:rPr>
          <w:rFonts w:cs="Times New Roman"/>
          <w:sz w:val="16"/>
          <w:highlight w:val="yellow"/>
        </w:rPr>
        <w:t xml:space="preserve"> </w:t>
      </w:r>
      <w:r w:rsidRPr="004E49E8">
        <w:rPr>
          <w:rFonts w:cs="Times New Roman"/>
          <w:sz w:val="16"/>
        </w:rPr>
        <w:t xml:space="preserve">of the possibility that </w:t>
      </w:r>
      <w:r w:rsidRPr="004E49E8">
        <w:rPr>
          <w:rFonts w:cs="Times New Roman"/>
          <w:b/>
          <w:sz w:val="22"/>
          <w:highlight w:val="yellow"/>
          <w:u w:val="single"/>
        </w:rPr>
        <w:t>democracy can never guarantee its own existence.</w:t>
      </w:r>
      <w:r w:rsidRPr="004E49E8">
        <w:rPr>
          <w:rFonts w:cs="Times New Roman"/>
          <w:sz w:val="16"/>
        </w:rPr>
        <w:t>[32] The struggle against casino capitalism must begin as not only a struggle over power, but as a concerted and widespread attempt to make education central to politics, to address what it means to change the way in which people see things, learn how to govern rather than be governed, and embrace a collective sense of agency in which history and the future is open.</w:t>
      </w:r>
    </w:p>
    <w:p w14:paraId="20AB5F37"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Turns and outweighs Ks: They question what the focus of our pedagogy should be but Giroux proves that radical democracy is a necessary starting point for this which means it comes first.</w:t>
      </w:r>
    </w:p>
    <w:p w14:paraId="697088E9"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Discourse in academic spaces is agonistic – it doesn’t aim at agreement. The principle of academic freedom enables individuals to make their own decisions and makes the university consistent with democratic culture. </w:t>
      </w:r>
    </w:p>
    <w:p w14:paraId="1D413ADF" w14:textId="77777777" w:rsidR="00066503" w:rsidRPr="004E49E8" w:rsidRDefault="00066503" w:rsidP="00066503">
      <w:pPr>
        <w:rPr>
          <w:rFonts w:cs="Times New Roman"/>
          <w:sz w:val="16"/>
        </w:rPr>
      </w:pPr>
      <w:r w:rsidRPr="004E49E8">
        <w:rPr>
          <w:rFonts w:cs="Times New Roman"/>
          <w:sz w:val="16"/>
        </w:rPr>
        <w:t xml:space="preserve">Judith </w:t>
      </w:r>
      <w:r w:rsidRPr="004E49E8">
        <w:rPr>
          <w:rFonts w:cs="Times New Roman"/>
          <w:b/>
          <w:sz w:val="26"/>
        </w:rPr>
        <w:t>Butler 13,</w:t>
      </w:r>
      <w:r w:rsidRPr="004E49E8">
        <w:rPr>
          <w:rFonts w:cs="Times New Roman"/>
          <w:sz w:val="16"/>
        </w:rPr>
        <w:t xml:space="preserve"> 2-7-2013, professor in the Rhetoric and Comparative Literature department at UC Berkeley. She is the author of several books on feminist theory, continental philosophy and contemporary politics, "Judith Butler’s Remarks to Brooklyn College on BDS," Nation, https://www.thenation.com/article/judith-butlers-remarks-brooklyn-college-bds/</w:t>
      </w:r>
    </w:p>
    <w:p w14:paraId="6A7C49E3" w14:textId="77777777" w:rsidR="00066503" w:rsidRPr="004E49E8" w:rsidRDefault="00066503" w:rsidP="00066503">
      <w:pPr>
        <w:rPr>
          <w:rFonts w:cs="Times New Roman"/>
          <w:b/>
          <w:iCs/>
          <w:sz w:val="22"/>
          <w:u w:val="single"/>
          <w:bdr w:val="single" w:sz="18" w:space="0" w:color="auto"/>
        </w:rPr>
      </w:pPr>
      <w:r w:rsidRPr="004E49E8">
        <w:rPr>
          <w:rFonts w:cs="Times New Roman"/>
          <w:b/>
          <w:sz w:val="22"/>
          <w:highlight w:val="yellow"/>
          <w:u w:val="single"/>
        </w:rPr>
        <w:t>The principle of academic freedom is designed to make sure that powers outside</w:t>
      </w:r>
      <w:r w:rsidRPr="004E49E8">
        <w:rPr>
          <w:rFonts w:cs="Times New Roman"/>
          <w:b/>
          <w:sz w:val="22"/>
          <w:u w:val="single"/>
        </w:rPr>
        <w:t xml:space="preserve"> the university</w:t>
      </w:r>
      <w:r w:rsidRPr="004E49E8">
        <w:rPr>
          <w:rFonts w:cs="Times New Roman"/>
          <w:sz w:val="16"/>
        </w:rPr>
        <w:t xml:space="preserve">, </w:t>
      </w:r>
      <w:r w:rsidRPr="004E49E8">
        <w:rPr>
          <w:rFonts w:cs="Times New Roman"/>
          <w:b/>
          <w:iCs/>
          <w:sz w:val="22"/>
          <w:highlight w:val="yellow"/>
          <w:u w:val="single"/>
          <w:bdr w:val="single" w:sz="18" w:space="0" w:color="auto"/>
        </w:rPr>
        <w:t>including government and corporations</w:t>
      </w:r>
      <w:r w:rsidRPr="004E49E8">
        <w:rPr>
          <w:rFonts w:cs="Times New Roman"/>
          <w:sz w:val="16"/>
          <w:highlight w:val="yellow"/>
        </w:rPr>
        <w:t xml:space="preserve">, </w:t>
      </w:r>
      <w:r w:rsidRPr="004E49E8">
        <w:rPr>
          <w:rFonts w:cs="Times New Roman"/>
          <w:b/>
          <w:sz w:val="22"/>
          <w:highlight w:val="yellow"/>
          <w:u w:val="single"/>
        </w:rPr>
        <w:t>are not able to control the curriculum</w:t>
      </w:r>
      <w:r w:rsidRPr="004E49E8">
        <w:rPr>
          <w:rFonts w:cs="Times New Roman"/>
          <w:b/>
          <w:sz w:val="22"/>
          <w:u w:val="single"/>
        </w:rPr>
        <w:t xml:space="preserve"> or intervene</w:t>
      </w:r>
      <w:r w:rsidRPr="004E49E8">
        <w:rPr>
          <w:rFonts w:cs="Times New Roman"/>
          <w:sz w:val="16"/>
        </w:rPr>
        <w:t xml:space="preserve"> in extra-mural speech. It not only bars such interventions, but </w:t>
      </w:r>
      <w:r w:rsidRPr="004E49E8">
        <w:rPr>
          <w:rFonts w:cs="Times New Roman"/>
          <w:b/>
          <w:sz w:val="22"/>
          <w:highlight w:val="yellow"/>
          <w:u w:val="single"/>
        </w:rPr>
        <w:t>it</w:t>
      </w:r>
      <w:r w:rsidRPr="004E49E8">
        <w:rPr>
          <w:rFonts w:cs="Times New Roman"/>
          <w:sz w:val="16"/>
        </w:rPr>
        <w:t xml:space="preserve"> also </w:t>
      </w:r>
      <w:r w:rsidRPr="004E49E8">
        <w:rPr>
          <w:rFonts w:cs="Times New Roman"/>
          <w:b/>
          <w:sz w:val="22"/>
          <w:highlight w:val="yellow"/>
          <w:u w:val="single"/>
        </w:rPr>
        <w:t>protects</w:t>
      </w:r>
      <w:r w:rsidRPr="004E49E8">
        <w:rPr>
          <w:rFonts w:cs="Times New Roman"/>
          <w:sz w:val="16"/>
        </w:rPr>
        <w:t xml:space="preserve"> those </w:t>
      </w:r>
      <w:r w:rsidRPr="004E49E8">
        <w:rPr>
          <w:rFonts w:cs="Times New Roman"/>
          <w:b/>
          <w:sz w:val="22"/>
          <w:highlight w:val="yellow"/>
          <w:u w:val="single"/>
        </w:rPr>
        <w:t>platforms in which we</w:t>
      </w:r>
      <w:r w:rsidRPr="004E49E8">
        <w:rPr>
          <w:rFonts w:cs="Times New Roman"/>
          <w:b/>
          <w:sz w:val="22"/>
          <w:u w:val="single"/>
        </w:rPr>
        <w:t xml:space="preserve"> might be able to </w:t>
      </w:r>
      <w:r w:rsidRPr="004E49E8">
        <w:rPr>
          <w:rFonts w:cs="Times New Roman"/>
          <w:b/>
          <w:sz w:val="22"/>
          <w:highlight w:val="yellow"/>
          <w:u w:val="single"/>
        </w:rPr>
        <w:t>reflect</w:t>
      </w:r>
      <w:r w:rsidRPr="004E49E8">
        <w:rPr>
          <w:rFonts w:cs="Times New Roman"/>
          <w:b/>
          <w:sz w:val="22"/>
          <w:u w:val="single"/>
        </w:rPr>
        <w:t xml:space="preserve"> together </w:t>
      </w:r>
      <w:r w:rsidRPr="004E49E8">
        <w:rPr>
          <w:rFonts w:cs="Times New Roman"/>
          <w:b/>
          <w:sz w:val="22"/>
          <w:highlight w:val="yellow"/>
          <w:u w:val="single"/>
        </w:rPr>
        <w:t>on the most difficult problems. You can judge for yourself whether or not my reasons</w:t>
      </w:r>
      <w:r w:rsidRPr="004E49E8">
        <w:rPr>
          <w:rFonts w:cs="Times New Roman"/>
          <w:sz w:val="16"/>
        </w:rPr>
        <w:t xml:space="preserve"> for lending my support to this movement </w:t>
      </w:r>
      <w:r w:rsidRPr="004E49E8">
        <w:rPr>
          <w:rFonts w:cs="Times New Roman"/>
          <w:b/>
          <w:sz w:val="22"/>
          <w:highlight w:val="yellow"/>
          <w:u w:val="single"/>
        </w:rPr>
        <w:t>are good</w:t>
      </w:r>
      <w:r w:rsidRPr="004E49E8">
        <w:rPr>
          <w:rFonts w:cs="Times New Roman"/>
          <w:b/>
          <w:sz w:val="22"/>
          <w:u w:val="single"/>
        </w:rPr>
        <w:t xml:space="preserve"> ones. </w:t>
      </w:r>
      <w:r w:rsidRPr="004E49E8">
        <w:rPr>
          <w:rFonts w:cs="Times New Roman"/>
          <w:b/>
          <w:iCs/>
          <w:sz w:val="22"/>
          <w:highlight w:val="yellow"/>
          <w:u w:val="single"/>
          <w:bdr w:val="single" w:sz="18" w:space="0" w:color="auto"/>
        </w:rPr>
        <w:t>That is,</w:t>
      </w:r>
      <w:r w:rsidRPr="004E49E8">
        <w:rPr>
          <w:rFonts w:cs="Times New Roman"/>
          <w:sz w:val="16"/>
        </w:rPr>
        <w:t xml:space="preserve"> after all, </w:t>
      </w:r>
      <w:r w:rsidRPr="004E49E8">
        <w:rPr>
          <w:rFonts w:cs="Times New Roman"/>
          <w:b/>
          <w:iCs/>
          <w:sz w:val="22"/>
          <w:highlight w:val="yellow"/>
          <w:u w:val="single"/>
          <w:bdr w:val="single" w:sz="18" w:space="0" w:color="auto"/>
        </w:rPr>
        <w:t>what academic debate is about.</w:t>
      </w:r>
      <w:r w:rsidRPr="004E49E8">
        <w:rPr>
          <w:rFonts w:cs="Times New Roman"/>
          <w:b/>
          <w:sz w:val="22"/>
          <w:u w:val="single"/>
        </w:rPr>
        <w:t xml:space="preserve"> It is also what democratic debate is about, which suggests that </w:t>
      </w:r>
      <w:r w:rsidRPr="004E49E8">
        <w:rPr>
          <w:rFonts w:cs="Times New Roman"/>
          <w:b/>
          <w:iCs/>
          <w:sz w:val="22"/>
          <w:highlight w:val="yellow"/>
          <w:u w:val="single"/>
          <w:bdr w:val="single" w:sz="18" w:space="0" w:color="auto"/>
        </w:rPr>
        <w:t>open debate</w:t>
      </w:r>
      <w:r w:rsidRPr="004E49E8">
        <w:rPr>
          <w:rFonts w:cs="Times New Roman"/>
          <w:sz w:val="16"/>
        </w:rPr>
        <w:t xml:space="preserve"> about difficult topics </w:t>
      </w:r>
      <w:r w:rsidRPr="004E49E8">
        <w:rPr>
          <w:rFonts w:cs="Times New Roman"/>
          <w:b/>
          <w:iCs/>
          <w:sz w:val="22"/>
          <w:highlight w:val="yellow"/>
          <w:u w:val="single"/>
          <w:bdr w:val="single" w:sz="18" w:space="0" w:color="auto"/>
        </w:rPr>
        <w:t>functions as a meeting point between democracy and the academy.</w:t>
      </w:r>
      <w:r w:rsidRPr="004E49E8">
        <w:rPr>
          <w:rFonts w:cs="Times New Roman"/>
          <w:sz w:val="16"/>
        </w:rPr>
        <w:t xml:space="preserve"> Instead of asking right away whether we are for or against this movement, perhaps we can pause just long enough to find out what exactly this is, the Boycott, Divestment and Sanctions movement, and why it is so difficult to speak about this. I am not asking anyone to join a movement this evening. I am not even a leader of this movement or part of any of its governing committee, even though the New York Times tried to anoint me the other day—I appreciated their subsequent retraction, and I apologize to my Palestinian colleagues for their error. The movement, in fact, has been organized and led by Palestinians seeking rights of political self-determination, including Omar Barghouti, who was invited first by the Students for Justice in Palestine, after which I was invited to join him. At the time I thought it would be very much like other events I have attended, a conversation with a few dozen student activists in the basement of a student center. So, as you can see, I am surprised and ill-prepared for what has happened. Omar will speak in a moment about what the BDS movement is, its successes and its aspirations. But I would like briefly to continue with the question, </w:t>
      </w:r>
      <w:r w:rsidRPr="004E49E8">
        <w:rPr>
          <w:rFonts w:cs="Times New Roman"/>
          <w:b/>
          <w:sz w:val="22"/>
          <w:u w:val="single"/>
        </w:rPr>
        <w:t>what precisely are we doing</w:t>
      </w:r>
      <w:r w:rsidRPr="004E49E8">
        <w:rPr>
          <w:rFonts w:cs="Times New Roman"/>
          <w:sz w:val="16"/>
        </w:rPr>
        <w:t xml:space="preserve"> here this evening</w:t>
      </w:r>
      <w:r w:rsidRPr="004E49E8">
        <w:rPr>
          <w:rFonts w:cs="Times New Roman"/>
          <w:b/>
          <w:sz w:val="22"/>
          <w:u w:val="single"/>
        </w:rPr>
        <w:t xml:space="preserve">? I presume that </w:t>
      </w:r>
      <w:r w:rsidRPr="004E49E8">
        <w:rPr>
          <w:rFonts w:cs="Times New Roman"/>
          <w:b/>
          <w:sz w:val="22"/>
          <w:highlight w:val="yellow"/>
          <w:u w:val="single"/>
        </w:rPr>
        <w:t>you</w:t>
      </w:r>
      <w:r w:rsidRPr="004E49E8">
        <w:rPr>
          <w:rFonts w:cs="Times New Roman"/>
          <w:b/>
          <w:sz w:val="22"/>
          <w:u w:val="single"/>
        </w:rPr>
        <w:t xml:space="preserve"> came to </w:t>
      </w:r>
      <w:r w:rsidRPr="004E49E8">
        <w:rPr>
          <w:rFonts w:cs="Times New Roman"/>
          <w:b/>
          <w:sz w:val="22"/>
          <w:highlight w:val="yellow"/>
          <w:u w:val="single"/>
        </w:rPr>
        <w:t>hear what there is to be said</w:t>
      </w:r>
      <w:r w:rsidRPr="004E49E8">
        <w:rPr>
          <w:rFonts w:cs="Times New Roman"/>
          <w:sz w:val="16"/>
          <w:highlight w:val="yellow"/>
        </w:rPr>
        <w:t xml:space="preserve">, </w:t>
      </w:r>
      <w:r w:rsidRPr="004E49E8">
        <w:rPr>
          <w:rFonts w:cs="Times New Roman"/>
          <w:b/>
          <w:sz w:val="22"/>
          <w:highlight w:val="yellow"/>
          <w:u w:val="single"/>
        </w:rPr>
        <w:t>and</w:t>
      </w:r>
      <w:r w:rsidRPr="004E49E8">
        <w:rPr>
          <w:rFonts w:cs="Times New Roman"/>
          <w:sz w:val="16"/>
        </w:rPr>
        <w:t xml:space="preserve"> so to </w:t>
      </w:r>
      <w:r w:rsidRPr="004E49E8">
        <w:rPr>
          <w:rFonts w:cs="Times New Roman"/>
          <w:b/>
          <w:sz w:val="22"/>
          <w:highlight w:val="yellow"/>
          <w:u w:val="single"/>
        </w:rPr>
        <w:t>test your preconceptions against what some people have to say</w:t>
      </w:r>
      <w:r w:rsidRPr="004E49E8">
        <w:rPr>
          <w:rFonts w:cs="Times New Roman"/>
          <w:b/>
          <w:sz w:val="22"/>
          <w:u w:val="single"/>
        </w:rPr>
        <w:t xml:space="preserve">, to see whether your objections can be met and your questions answered. </w:t>
      </w:r>
      <w:r w:rsidRPr="004E49E8">
        <w:rPr>
          <w:rFonts w:cs="Times New Roman"/>
          <w:b/>
          <w:sz w:val="22"/>
          <w:highlight w:val="yellow"/>
          <w:u w:val="single"/>
        </w:rPr>
        <w:t>In other words, you come</w:t>
      </w:r>
      <w:r w:rsidRPr="004E49E8">
        <w:rPr>
          <w:rFonts w:cs="Times New Roman"/>
          <w:b/>
          <w:sz w:val="22"/>
          <w:u w:val="single"/>
        </w:rPr>
        <w:t xml:space="preserve"> here </w:t>
      </w:r>
      <w:r w:rsidRPr="004E49E8">
        <w:rPr>
          <w:rFonts w:cs="Times New Roman"/>
          <w:b/>
          <w:sz w:val="22"/>
          <w:highlight w:val="yellow"/>
          <w:u w:val="single"/>
        </w:rPr>
        <w:t>to exercise critical judgment</w:t>
      </w:r>
      <w:r w:rsidRPr="004E49E8">
        <w:rPr>
          <w:rFonts w:cs="Times New Roman"/>
          <w:b/>
          <w:sz w:val="22"/>
          <w:u w:val="single"/>
        </w:rPr>
        <w:t xml:space="preserve">, and </w:t>
      </w:r>
      <w:r w:rsidRPr="004E49E8">
        <w:rPr>
          <w:rFonts w:cs="Times New Roman"/>
          <w:b/>
          <w:sz w:val="22"/>
          <w:highlight w:val="yellow"/>
          <w:u w:val="single"/>
        </w:rPr>
        <w:t>if the arguments you hear are not convincing, you</w:t>
      </w:r>
      <w:r w:rsidRPr="004E49E8">
        <w:rPr>
          <w:rFonts w:cs="Times New Roman"/>
          <w:b/>
          <w:sz w:val="22"/>
          <w:u w:val="single"/>
        </w:rPr>
        <w:t xml:space="preserve"> will be able to cite them, to </w:t>
      </w:r>
      <w:r w:rsidRPr="004E49E8">
        <w:rPr>
          <w:rFonts w:cs="Times New Roman"/>
          <w:b/>
          <w:sz w:val="22"/>
          <w:highlight w:val="yellow"/>
          <w:u w:val="single"/>
        </w:rPr>
        <w:t>develop your opposing view</w:t>
      </w:r>
      <w:r w:rsidRPr="004E49E8">
        <w:rPr>
          <w:rFonts w:cs="Times New Roman"/>
          <w:b/>
          <w:sz w:val="22"/>
          <w:u w:val="single"/>
        </w:rPr>
        <w:t xml:space="preserve"> and to communicate that as you wish</w:t>
      </w:r>
      <w:r w:rsidRPr="004E49E8">
        <w:rPr>
          <w:rFonts w:cs="Times New Roman"/>
          <w:sz w:val="16"/>
        </w:rPr>
        <w:t xml:space="preserve">. In this way, your </w:t>
      </w:r>
      <w:r w:rsidRPr="004E49E8">
        <w:rPr>
          <w:rFonts w:cs="Times New Roman"/>
          <w:b/>
          <w:sz w:val="22"/>
          <w:u w:val="single"/>
        </w:rPr>
        <w:t>being here</w:t>
      </w:r>
      <w:r w:rsidRPr="004E49E8">
        <w:rPr>
          <w:rFonts w:cs="Times New Roman"/>
          <w:sz w:val="16"/>
        </w:rPr>
        <w:t xml:space="preserve"> this evening </w:t>
      </w:r>
      <w:r w:rsidRPr="004E49E8">
        <w:rPr>
          <w:rFonts w:cs="Times New Roman"/>
          <w:b/>
          <w:sz w:val="22"/>
          <w:u w:val="single"/>
        </w:rPr>
        <w:t>confirms your right to form and communicate an autonomous judgment</w:t>
      </w:r>
      <w:r w:rsidRPr="004E49E8">
        <w:rPr>
          <w:rFonts w:cs="Times New Roman"/>
          <w:sz w:val="16"/>
        </w:rPr>
        <w:t xml:space="preserve">, to demonstrate why you think something is true or not, and you should be free to do this without coercion and fear. These are your rights of free expression, but they are, perhaps even more importantly, your rights to education, which involves the freedom to hear, to read and to consider any number of viewpoints as part of an ongoing public deliberation on this issue. Your presence here, even </w:t>
      </w:r>
      <w:r w:rsidRPr="004E49E8">
        <w:rPr>
          <w:rFonts w:cs="Times New Roman"/>
          <w:b/>
          <w:iCs/>
          <w:sz w:val="22"/>
          <w:highlight w:val="yellow"/>
          <w:u w:val="single"/>
          <w:bdr w:val="single" w:sz="18" w:space="0" w:color="auto"/>
        </w:rPr>
        <w:t>your support for the event</w:t>
      </w:r>
      <w:r w:rsidRPr="004E49E8">
        <w:rPr>
          <w:rFonts w:cs="Times New Roman"/>
          <w:sz w:val="16"/>
        </w:rPr>
        <w:t xml:space="preserve">, </w:t>
      </w:r>
      <w:r w:rsidRPr="004E49E8">
        <w:rPr>
          <w:rFonts w:cs="Times New Roman"/>
          <w:b/>
          <w:iCs/>
          <w:sz w:val="22"/>
          <w:highlight w:val="yellow"/>
          <w:u w:val="single"/>
          <w:bdr w:val="single" w:sz="18" w:space="0" w:color="auto"/>
        </w:rPr>
        <w:t>does not assume agreemen</w:t>
      </w:r>
      <w:r w:rsidRPr="004E49E8">
        <w:rPr>
          <w:rFonts w:cs="Times New Roman"/>
          <w:b/>
          <w:iCs/>
          <w:sz w:val="22"/>
          <w:u w:val="single"/>
          <w:bdr w:val="single" w:sz="18" w:space="0" w:color="auto"/>
        </w:rPr>
        <w:t>t</w:t>
      </w:r>
      <w:r w:rsidRPr="004E49E8">
        <w:rPr>
          <w:rFonts w:cs="Times New Roman"/>
          <w:sz w:val="16"/>
        </w:rPr>
        <w:t xml:space="preserve"> among us. There is no unanimity of opinion here; indeed, </w:t>
      </w:r>
      <w:r w:rsidRPr="004E49E8">
        <w:rPr>
          <w:rFonts w:cs="Times New Roman"/>
          <w:b/>
          <w:iCs/>
          <w:sz w:val="22"/>
          <w:highlight w:val="yellow"/>
          <w:u w:val="single"/>
          <w:bdr w:val="single" w:sz="18" w:space="0" w:color="auto"/>
        </w:rPr>
        <w:t>achieving unanimity is not the goal.</w:t>
      </w:r>
    </w:p>
    <w:p w14:paraId="3D2B713E"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2. Censorship imperils the conditions of public discourse – it turns speech into a weapon. If we conceive of speech as a potential tool of aggression, we cannot allow for and nurture disagreement. Single-issue PICs all require this shift in mindset, so they fail. </w:t>
      </w:r>
    </w:p>
    <w:p w14:paraId="46A420F4" w14:textId="77777777" w:rsidR="00066503" w:rsidRPr="004E49E8" w:rsidRDefault="00066503" w:rsidP="00066503">
      <w:pPr>
        <w:rPr>
          <w:rFonts w:cs="Times New Roman"/>
          <w:sz w:val="16"/>
        </w:rPr>
      </w:pPr>
      <w:r w:rsidRPr="004E49E8">
        <w:rPr>
          <w:rFonts w:cs="Times New Roman"/>
          <w:sz w:val="16"/>
        </w:rPr>
        <w:t xml:space="preserve">Judith </w:t>
      </w:r>
      <w:r w:rsidRPr="004E49E8">
        <w:rPr>
          <w:rFonts w:cs="Times New Roman"/>
          <w:b/>
          <w:sz w:val="26"/>
        </w:rPr>
        <w:t>Butler 13,</w:t>
      </w:r>
      <w:r w:rsidRPr="004E49E8">
        <w:rPr>
          <w:rFonts w:cs="Times New Roman"/>
          <w:sz w:val="16"/>
        </w:rPr>
        <w:t xml:space="preserve"> 2-7-2013, professor in the Rhetoric and Comparative Literature department at UC Berkeley. She is the author of several books on feminist theory, continental philosophy and contemporary politics, "Judith Butler’s Remarks to Brooklyn College on BDS," Nation, https://www.thenation.com/article/judith-butlers-remarks-brooklyn-college-bds/</w:t>
      </w:r>
    </w:p>
    <w:p w14:paraId="21910AC8" w14:textId="77777777" w:rsidR="00066503" w:rsidRPr="004E49E8" w:rsidRDefault="00066503" w:rsidP="00066503">
      <w:pPr>
        <w:rPr>
          <w:rFonts w:cs="Times New Roman"/>
          <w:b/>
          <w:sz w:val="22"/>
          <w:u w:val="single"/>
        </w:rPr>
      </w:pPr>
      <w:r w:rsidRPr="004E49E8">
        <w:rPr>
          <w:rFonts w:cs="Times New Roman"/>
          <w:sz w:val="16"/>
        </w:rPr>
        <w:t xml:space="preserve">And yet </w:t>
      </w:r>
      <w:r w:rsidRPr="004E49E8">
        <w:rPr>
          <w:rFonts w:cs="Times New Roman"/>
          <w:b/>
          <w:sz w:val="22"/>
          <w:highlight w:val="yellow"/>
          <w:u w:val="single"/>
        </w:rPr>
        <w:t>all of us</w:t>
      </w:r>
      <w:r w:rsidRPr="004E49E8">
        <w:rPr>
          <w:rFonts w:cs="Times New Roman"/>
          <w:sz w:val="16"/>
        </w:rPr>
        <w:t xml:space="preserve"> here </w:t>
      </w:r>
      <w:r w:rsidRPr="004E49E8">
        <w:rPr>
          <w:rFonts w:cs="Times New Roman"/>
          <w:b/>
          <w:sz w:val="22"/>
          <w:u w:val="single"/>
        </w:rPr>
        <w:t xml:space="preserve">have to </w:t>
      </w:r>
      <w:r w:rsidRPr="004E49E8">
        <w:rPr>
          <w:rFonts w:cs="Times New Roman"/>
          <w:b/>
          <w:sz w:val="22"/>
          <w:highlight w:val="yellow"/>
          <w:u w:val="single"/>
        </w:rPr>
        <w:t>distinguish between the right to listen</w:t>
      </w:r>
      <w:r w:rsidRPr="004E49E8">
        <w:rPr>
          <w:rFonts w:cs="Times New Roman"/>
          <w:b/>
          <w:sz w:val="22"/>
          <w:u w:val="single"/>
        </w:rPr>
        <w:t xml:space="preserve"> to a point of view </w:t>
      </w:r>
      <w:r w:rsidRPr="004E49E8">
        <w:rPr>
          <w:rFonts w:cs="Times New Roman"/>
          <w:b/>
          <w:sz w:val="22"/>
          <w:highlight w:val="yellow"/>
          <w:u w:val="single"/>
        </w:rPr>
        <w:t>and the right to concur or dissent</w:t>
      </w:r>
      <w:r w:rsidRPr="004E49E8">
        <w:rPr>
          <w:rFonts w:cs="Times New Roman"/>
          <w:b/>
          <w:sz w:val="22"/>
          <w:u w:val="single"/>
        </w:rPr>
        <w:t xml:space="preserve"> from that point of view; </w:t>
      </w:r>
      <w:r w:rsidRPr="004E49E8">
        <w:rPr>
          <w:rFonts w:cs="Times New Roman"/>
          <w:b/>
          <w:sz w:val="22"/>
          <w:highlight w:val="yellow"/>
          <w:u w:val="single"/>
        </w:rPr>
        <w:t>otherwise, public discourse is destroyed by censorship</w:t>
      </w:r>
      <w:r w:rsidRPr="004E49E8">
        <w:rPr>
          <w:rFonts w:cs="Times New Roman"/>
          <w:b/>
          <w:sz w:val="22"/>
          <w:u w:val="single"/>
        </w:rPr>
        <w:t xml:space="preserve">. </w:t>
      </w:r>
      <w:r w:rsidRPr="004E49E8">
        <w:rPr>
          <w:rFonts w:cs="Times New Roman"/>
          <w:sz w:val="16"/>
        </w:rPr>
        <w:t xml:space="preserve">I wonder, what is the fantasy of speech nursed by the censor? There must be enormous fear </w:t>
      </w:r>
      <w:r w:rsidRPr="004E49E8">
        <w:rPr>
          <w:rFonts w:cs="Times New Roman"/>
          <w:b/>
          <w:sz w:val="22"/>
          <w:highlight w:val="yellow"/>
          <w:u w:val="single"/>
        </w:rPr>
        <w:t>behind the drive to censorship</w:t>
      </w:r>
      <w:r w:rsidRPr="004E49E8">
        <w:rPr>
          <w:rFonts w:cs="Times New Roman"/>
          <w:b/>
          <w:sz w:val="22"/>
          <w:u w:val="single"/>
        </w:rPr>
        <w:t>,</w:t>
      </w:r>
      <w:r w:rsidRPr="004E49E8">
        <w:rPr>
          <w:rFonts w:cs="Times New Roman"/>
          <w:sz w:val="16"/>
        </w:rPr>
        <w:t xml:space="preserve"> but also </w:t>
      </w:r>
      <w:r w:rsidRPr="004E49E8">
        <w:rPr>
          <w:rFonts w:cs="Times New Roman"/>
          <w:b/>
          <w:iCs/>
          <w:sz w:val="22"/>
          <w:highlight w:val="yellow"/>
          <w:u w:val="single"/>
          <w:bdr w:val="single" w:sz="18" w:space="0" w:color="auto"/>
        </w:rPr>
        <w:t>enormous aggression</w:t>
      </w:r>
      <w:r w:rsidRPr="004E49E8">
        <w:rPr>
          <w:rFonts w:cs="Times New Roman"/>
          <w:b/>
          <w:sz w:val="22"/>
          <w:highlight w:val="yellow"/>
          <w:u w:val="single"/>
        </w:rPr>
        <w:t>, as if we were</w:t>
      </w:r>
      <w:r w:rsidRPr="004E49E8">
        <w:rPr>
          <w:rFonts w:cs="Times New Roman"/>
          <w:sz w:val="16"/>
        </w:rPr>
        <w:t xml:space="preserve"> all </w:t>
      </w:r>
      <w:r w:rsidRPr="004E49E8">
        <w:rPr>
          <w:rFonts w:cs="Times New Roman"/>
          <w:b/>
          <w:sz w:val="22"/>
          <w:highlight w:val="yellow"/>
          <w:u w:val="single"/>
        </w:rPr>
        <w:t>in a war where speech has</w:t>
      </w:r>
      <w:r w:rsidRPr="004E49E8">
        <w:rPr>
          <w:rFonts w:cs="Times New Roman"/>
          <w:sz w:val="16"/>
        </w:rPr>
        <w:t xml:space="preserve"> suddenly </w:t>
      </w:r>
      <w:r w:rsidRPr="004E49E8">
        <w:rPr>
          <w:rFonts w:cs="Times New Roman"/>
          <w:b/>
          <w:sz w:val="22"/>
          <w:highlight w:val="yellow"/>
          <w:u w:val="single"/>
        </w:rPr>
        <w:t>become artillery. Is there another way to approach</w:t>
      </w:r>
      <w:r w:rsidRPr="004E49E8">
        <w:rPr>
          <w:rFonts w:cs="Times New Roman"/>
          <w:b/>
          <w:sz w:val="22"/>
          <w:u w:val="single"/>
        </w:rPr>
        <w:t xml:space="preserve"> language and </w:t>
      </w:r>
      <w:r w:rsidRPr="004E49E8">
        <w:rPr>
          <w:rFonts w:cs="Times New Roman"/>
          <w:b/>
          <w:sz w:val="22"/>
          <w:highlight w:val="yellow"/>
          <w:u w:val="single"/>
        </w:rPr>
        <w:t>speech</w:t>
      </w:r>
      <w:r w:rsidRPr="004E49E8">
        <w:rPr>
          <w:rFonts w:cs="Times New Roman"/>
          <w:b/>
          <w:sz w:val="22"/>
          <w:u w:val="single"/>
        </w:rPr>
        <w:t xml:space="preserve"> as we think about this issue?</w:t>
      </w:r>
      <w:r w:rsidRPr="004E49E8">
        <w:rPr>
          <w:rFonts w:cs="Times New Roman"/>
          <w:sz w:val="16"/>
        </w:rPr>
        <w:t xml:space="preserve"> Is it possible that </w:t>
      </w:r>
      <w:r w:rsidRPr="004E49E8">
        <w:rPr>
          <w:rFonts w:cs="Times New Roman"/>
          <w:b/>
          <w:sz w:val="22"/>
          <w:highlight w:val="yellow"/>
          <w:u w:val="single"/>
        </w:rPr>
        <w:t>some other use of words might forestall violence</w:t>
      </w:r>
      <w:r w:rsidRPr="004E49E8">
        <w:rPr>
          <w:rFonts w:cs="Times New Roman"/>
          <w:b/>
          <w:sz w:val="22"/>
          <w:u w:val="single"/>
        </w:rPr>
        <w:t xml:space="preserve">, bring about a general ethos of non-violence, </w:t>
      </w:r>
      <w:r w:rsidRPr="004E49E8">
        <w:rPr>
          <w:rFonts w:cs="Times New Roman"/>
          <w:b/>
          <w:sz w:val="22"/>
          <w:highlight w:val="yellow"/>
          <w:u w:val="single"/>
        </w:rPr>
        <w:t>and so enac</w:t>
      </w:r>
      <w:r w:rsidRPr="004E49E8">
        <w:rPr>
          <w:rFonts w:cs="Times New Roman"/>
          <w:b/>
          <w:sz w:val="22"/>
          <w:u w:val="single"/>
        </w:rPr>
        <w:t>t</w:t>
      </w:r>
      <w:r w:rsidRPr="004E49E8">
        <w:rPr>
          <w:rFonts w:cs="Times New Roman"/>
          <w:sz w:val="16"/>
        </w:rPr>
        <w:t xml:space="preserve">, and open onto, </w:t>
      </w:r>
      <w:r w:rsidRPr="004E49E8">
        <w:rPr>
          <w:rFonts w:cs="Times New Roman"/>
          <w:b/>
          <w:sz w:val="22"/>
          <w:highlight w:val="yellow"/>
          <w:u w:val="single"/>
        </w:rPr>
        <w:t>the conditions for a public discourse that welcomes and shelters disagreement</w:t>
      </w:r>
      <w:r w:rsidRPr="004E49E8">
        <w:rPr>
          <w:rFonts w:cs="Times New Roman"/>
          <w:b/>
          <w:sz w:val="22"/>
          <w:u w:val="single"/>
        </w:rPr>
        <w:t>, even disarray?</w:t>
      </w:r>
    </w:p>
    <w:p w14:paraId="545761D6" w14:textId="77777777" w:rsidR="00066503" w:rsidRPr="004E49E8" w:rsidRDefault="00066503" w:rsidP="00066503">
      <w:pPr>
        <w:keepNext/>
        <w:keepLines/>
        <w:spacing w:before="40" w:after="0"/>
        <w:outlineLvl w:val="3"/>
        <w:rPr>
          <w:rFonts w:eastAsiaTheme="majorEastAsia" w:cstheme="majorBidi"/>
          <w:b/>
          <w:bCs/>
          <w:sz w:val="26"/>
          <w:szCs w:val="26"/>
        </w:rPr>
      </w:pPr>
      <w:r w:rsidRPr="004E49E8">
        <w:rPr>
          <w:rFonts w:eastAsiaTheme="majorEastAsia" w:cstheme="majorBidi"/>
          <w:b/>
          <w:bCs/>
          <w:sz w:val="26"/>
          <w:szCs w:val="26"/>
        </w:rPr>
        <w:t xml:space="preserve">3. The attempt to close political space is always imperfect and engenders resistance – censoring speech doesn’t change minds but redirects them – that threatens institutions and leaves supporters less prepared to defend their gains. Resistance to abortion proves. </w:t>
      </w:r>
    </w:p>
    <w:p w14:paraId="37513E03" w14:textId="77777777" w:rsidR="00066503" w:rsidRPr="004E49E8" w:rsidRDefault="00066503" w:rsidP="00066503">
      <w:pPr>
        <w:rPr>
          <w:rFonts w:cs="Times New Roman"/>
          <w:sz w:val="16"/>
        </w:rPr>
      </w:pPr>
      <w:r w:rsidRPr="004E49E8">
        <w:rPr>
          <w:rFonts w:cs="Times New Roman"/>
          <w:sz w:val="16"/>
        </w:rPr>
        <w:t xml:space="preserve">Bonnie </w:t>
      </w:r>
      <w:r w:rsidRPr="004E49E8">
        <w:rPr>
          <w:rFonts w:cs="Times New Roman"/>
          <w:b/>
          <w:sz w:val="26"/>
        </w:rPr>
        <w:t>Honig 93</w:t>
      </w:r>
      <w:r w:rsidRPr="004E49E8">
        <w:rPr>
          <w:rFonts w:cs="Times New Roman"/>
          <w:sz w:val="16"/>
        </w:rPr>
        <w:t>, Nancy Duke Lewis Professor in the departments of Modern Culture and Media (MCM) and Political Science at Brown, 4-15-1993, "Political Theory And The Displacement Of Politics," Cornell University Press.</w:t>
      </w:r>
    </w:p>
    <w:p w14:paraId="42C4C8D0" w14:textId="77777777" w:rsidR="00066503" w:rsidRPr="004E49E8" w:rsidRDefault="00066503" w:rsidP="00066503">
      <w:pPr>
        <w:rPr>
          <w:rFonts w:cs="Times New Roman"/>
          <w:sz w:val="16"/>
        </w:rPr>
      </w:pPr>
      <w:r w:rsidRPr="004E49E8">
        <w:rPr>
          <w:rFonts w:cs="Times New Roman"/>
          <w:b/>
          <w:color w:val="000000" w:themeColor="text1"/>
          <w:sz w:val="22"/>
          <w:u w:val="single"/>
        </w:rPr>
        <w:t>The perpetuity of contest is not easy to celebrate. My</w:t>
      </w:r>
      <w:r w:rsidRPr="004E49E8">
        <w:rPr>
          <w:rFonts w:cs="Times New Roman"/>
          <w:sz w:val="16"/>
        </w:rPr>
        <w:t xml:space="preserve"> own </w:t>
      </w:r>
      <w:r w:rsidRPr="004E49E8">
        <w:rPr>
          <w:rFonts w:cs="Times New Roman"/>
          <w:b/>
          <w:color w:val="000000" w:themeColor="text1"/>
          <w:sz w:val="22"/>
          <w:u w:val="single"/>
        </w:rPr>
        <w:t>afﬁrmation</w:t>
      </w:r>
      <w:r w:rsidRPr="004E49E8">
        <w:rPr>
          <w:rFonts w:cs="Times New Roman"/>
          <w:sz w:val="16"/>
        </w:rPr>
        <w:t xml:space="preserve"> of it </w:t>
      </w:r>
      <w:r w:rsidRPr="004E49E8">
        <w:rPr>
          <w:rFonts w:cs="Times New Roman"/>
          <w:b/>
          <w:color w:val="000000" w:themeColor="text1"/>
          <w:sz w:val="22"/>
          <w:u w:val="single"/>
        </w:rPr>
        <w:t>is animated</w:t>
      </w:r>
      <w:r w:rsidRPr="004E49E8">
        <w:rPr>
          <w:rFonts w:cs="Times New Roman"/>
          <w:sz w:val="16"/>
        </w:rPr>
        <w:t xml:space="preserve">, not by the benighted teleological belief that politically active lives are necessarily fuller or more meaningful than their alternatives, but </w:t>
      </w:r>
      <w:r w:rsidRPr="004E49E8">
        <w:rPr>
          <w:rFonts w:cs="Times New Roman"/>
          <w:b/>
          <w:color w:val="000000" w:themeColor="text1"/>
          <w:sz w:val="22"/>
          <w:u w:val="single"/>
        </w:rPr>
        <w:t>by my conviction that the displacement of politics</w:t>
      </w:r>
      <w:r w:rsidRPr="004E49E8">
        <w:rPr>
          <w:rFonts w:cs="Times New Roman"/>
          <w:sz w:val="16"/>
        </w:rPr>
        <w:t xml:space="preserve"> with law or administration </w:t>
      </w:r>
      <w:r w:rsidRPr="004E49E8">
        <w:rPr>
          <w:rFonts w:cs="Times New Roman"/>
          <w:b/>
          <w:color w:val="000000" w:themeColor="text1"/>
          <w:sz w:val="22"/>
          <w:u w:val="single"/>
        </w:rPr>
        <w:t>engenders remainders that could disempower and perhaps even undermine democratic institutions and citizens.</w:t>
      </w:r>
      <w:r w:rsidRPr="004E49E8">
        <w:rPr>
          <w:rFonts w:cs="Times New Roman"/>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4E49E8">
        <w:rPr>
          <w:rFonts w:cs="Times New Roman"/>
          <w:b/>
          <w:color w:val="000000" w:themeColor="text1"/>
          <w:sz w:val="22"/>
          <w:highlight w:val="yellow"/>
          <w:u w:val="single"/>
        </w:rPr>
        <w:t>When a woman’s right to choose was ﬁrst recognized</w:t>
      </w:r>
      <w:r w:rsidRPr="004E49E8">
        <w:rPr>
          <w:rFonts w:cs="Times New Roman"/>
          <w:b/>
          <w:color w:val="000000" w:themeColor="text1"/>
          <w:sz w:val="22"/>
          <w:u w:val="single"/>
        </w:rPr>
        <w:t xml:space="preserve"> in</w:t>
      </w:r>
      <w:r w:rsidRPr="004E49E8">
        <w:rPr>
          <w:rFonts w:cs="Times New Roman"/>
          <w:sz w:val="16"/>
        </w:rPr>
        <w:t xml:space="preserve"> 1973 by a very different Court in </w:t>
      </w:r>
      <w:r w:rsidRPr="004E49E8">
        <w:rPr>
          <w:rFonts w:cs="Times New Roman"/>
          <w:b/>
          <w:color w:val="000000" w:themeColor="text1"/>
          <w:sz w:val="22"/>
          <w:u w:val="single"/>
        </w:rPr>
        <w:t xml:space="preserve">Roe v. Wade, </w:t>
      </w:r>
      <w:r w:rsidRPr="004E49E8">
        <w:rPr>
          <w:rFonts w:cs="Times New Roman"/>
          <w:b/>
          <w:color w:val="000000" w:themeColor="text1"/>
          <w:sz w:val="22"/>
          <w:highlight w:val="yellow"/>
          <w:u w:val="single"/>
        </w:rPr>
        <w:t>many</w:t>
      </w:r>
      <w:r w:rsidRPr="004E49E8">
        <w:rPr>
          <w:rFonts w:cs="Times New Roman"/>
          <w:sz w:val="16"/>
        </w:rPr>
        <w:t xml:space="preserve"> citizens </w:t>
      </w:r>
      <w:r w:rsidRPr="004E49E8">
        <w:rPr>
          <w:rFonts w:cs="Times New Roman"/>
          <w:b/>
          <w:color w:val="000000" w:themeColor="text1"/>
          <w:sz w:val="22"/>
          <w:highlight w:val="yellow"/>
          <w:u w:val="single"/>
        </w:rPr>
        <w:t>celebrated</w:t>
      </w:r>
      <w:r w:rsidRPr="004E49E8">
        <w:rPr>
          <w:rFonts w:cs="Times New Roman"/>
          <w:b/>
          <w:color w:val="000000" w:themeColor="text1"/>
          <w:sz w:val="22"/>
          <w:u w:val="single"/>
        </w:rPr>
        <w:t xml:space="preserve"> the</w:t>
      </w:r>
      <w:r w:rsidRPr="004E49E8">
        <w:rPr>
          <w:rFonts w:cs="Times New Roman"/>
          <w:sz w:val="16"/>
        </w:rPr>
        <w:t xml:space="preserve"> Court‘s </w:t>
      </w:r>
      <w:r w:rsidRPr="004E49E8">
        <w:rPr>
          <w:rFonts w:cs="Times New Roman"/>
          <w:b/>
          <w:color w:val="000000" w:themeColor="text1"/>
          <w:sz w:val="22"/>
          <w:u w:val="single"/>
        </w:rPr>
        <w:t xml:space="preserve">decision as </w:t>
      </w:r>
      <w:r w:rsidRPr="004E49E8">
        <w:rPr>
          <w:rFonts w:cs="Times New Roman"/>
          <w:b/>
          <w:color w:val="000000" w:themeColor="text1"/>
          <w:sz w:val="22"/>
          <w:highlight w:val="yellow"/>
          <w:u w:val="single"/>
        </w:rPr>
        <w:t>the end of a battle</w:t>
      </w:r>
      <w:r w:rsidRPr="004E49E8">
        <w:rPr>
          <w:rFonts w:cs="Times New Roman"/>
          <w:b/>
          <w:color w:val="000000" w:themeColor="text1"/>
          <w:sz w:val="22"/>
          <w:u w:val="single"/>
        </w:rPr>
        <w:t>. Those opposed</w:t>
      </w:r>
      <w:r w:rsidRPr="004E49E8">
        <w:rPr>
          <w:rFonts w:cs="Times New Roman"/>
          <w:sz w:val="16"/>
        </w:rPr>
        <w:t xml:space="preserve"> to the decision, </w:t>
      </w:r>
      <w:r w:rsidRPr="004E49E8">
        <w:rPr>
          <w:rFonts w:cs="Times New Roman"/>
          <w:b/>
          <w:color w:val="000000" w:themeColor="text1"/>
          <w:sz w:val="22"/>
          <w:highlight w:val="yellow"/>
          <w:u w:val="single"/>
        </w:rPr>
        <w:t>however</w:t>
      </w:r>
      <w:r w:rsidRPr="004E49E8">
        <w:rPr>
          <w:rFonts w:cs="Times New Roman"/>
          <w:b/>
          <w:color w:val="000000" w:themeColor="text1"/>
          <w:sz w:val="22"/>
          <w:u w:val="single"/>
        </w:rPr>
        <w:t>, vowed to roll back Roe v. Wade and. nineteen years later, they</w:t>
      </w:r>
      <w:r w:rsidRPr="004E49E8">
        <w:rPr>
          <w:rFonts w:cs="Times New Roman"/>
          <w:sz w:val="16"/>
        </w:rPr>
        <w:t xml:space="preserve"> have </w:t>
      </w:r>
      <w:r w:rsidRPr="004E49E8">
        <w:rPr>
          <w:rFonts w:cs="Times New Roman"/>
          <w:b/>
          <w:color w:val="000000" w:themeColor="text1"/>
          <w:sz w:val="22"/>
          <w:u w:val="single"/>
        </w:rPr>
        <w:t>had great success.</w:t>
      </w:r>
      <w:r w:rsidRPr="004E49E8">
        <w:rPr>
          <w:rFonts w:cs="Times New Roman"/>
          <w:sz w:val="16"/>
        </w:rPr>
        <w:t>6</w:t>
      </w:r>
      <w:r w:rsidRPr="004E49E8">
        <w:rPr>
          <w:rFonts w:cs="Times New Roman"/>
          <w:b/>
          <w:sz w:val="22"/>
          <w:u w:val="single"/>
        </w:rPr>
        <w:t xml:space="preserve"> </w:t>
      </w:r>
      <w:r w:rsidRPr="004E49E8">
        <w:rPr>
          <w:rFonts w:cs="Times New Roman"/>
          <w:b/>
          <w:iCs/>
          <w:sz w:val="22"/>
          <w:highlight w:val="yellow"/>
          <w:u w:val="single"/>
          <w:bdr w:val="single" w:sz="18" w:space="0" w:color="auto"/>
        </w:rPr>
        <w:t>The battle is being refought</w:t>
      </w:r>
      <w:r w:rsidRPr="004E49E8">
        <w:rPr>
          <w:rFonts w:cs="Times New Roman"/>
          <w:sz w:val="16"/>
        </w:rPr>
        <w:t xml:space="preserve"> in the Court and in the state houses. </w:t>
      </w:r>
      <w:r w:rsidRPr="004E49E8">
        <w:rPr>
          <w:rFonts w:cs="Times New Roman"/>
          <w:b/>
          <w:color w:val="000000" w:themeColor="text1"/>
          <w:sz w:val="22"/>
          <w:highlight w:val="yellow"/>
          <w:u w:val="single"/>
        </w:rPr>
        <w:t>Those who thought it was won</w:t>
      </w:r>
      <w:r w:rsidRPr="004E49E8">
        <w:rPr>
          <w:rFonts w:cs="Times New Roman"/>
          <w:b/>
          <w:color w:val="000000" w:themeColor="text1"/>
          <w:sz w:val="22"/>
          <w:u w:val="single"/>
        </w:rPr>
        <w:t xml:space="preserve"> in 1973 were surprised</w:t>
      </w:r>
      <w:r w:rsidRPr="004E49E8">
        <w:rPr>
          <w:rFonts w:cs="Times New Roman"/>
          <w:sz w:val="16"/>
        </w:rPr>
        <w:t xml:space="preserve"> by this sequence of events. </w:t>
      </w:r>
      <w:r w:rsidRPr="004E49E8">
        <w:rPr>
          <w:rFonts w:cs="Times New Roman"/>
          <w:b/>
          <w:color w:val="000000" w:themeColor="text1"/>
          <w:sz w:val="22"/>
          <w:u w:val="single"/>
        </w:rPr>
        <w:t xml:space="preserve">Many </w:t>
      </w:r>
      <w:r w:rsidRPr="004E49E8">
        <w:rPr>
          <w:rFonts w:cs="Times New Roman"/>
          <w:b/>
          <w:color w:val="000000" w:themeColor="text1"/>
          <w:sz w:val="22"/>
          <w:highlight w:val="yellow"/>
          <w:u w:val="single"/>
        </w:rPr>
        <w:t>assumed that, once juridically recognized, the right</w:t>
      </w:r>
      <w:r w:rsidRPr="004E49E8">
        <w:rPr>
          <w:rFonts w:cs="Times New Roman"/>
          <w:sz w:val="16"/>
        </w:rPr>
        <w:t xml:space="preserve"> to abort a pregnancy </w:t>
      </w:r>
      <w:r w:rsidRPr="004E49E8">
        <w:rPr>
          <w:rFonts w:cs="Times New Roman"/>
          <w:b/>
          <w:color w:val="000000" w:themeColor="text1"/>
          <w:sz w:val="22"/>
          <w:highlight w:val="yellow"/>
          <w:u w:val="single"/>
        </w:rPr>
        <w:t>would never be returned to</w:t>
      </w:r>
      <w:r w:rsidRPr="004E49E8">
        <w:rPr>
          <w:rFonts w:cs="Times New Roman"/>
          <w:sz w:val="16"/>
        </w:rPr>
        <w:t xml:space="preserve"> the space of </w:t>
      </w:r>
      <w:r w:rsidRPr="004E49E8">
        <w:rPr>
          <w:rFonts w:cs="Times New Roman"/>
          <w:b/>
          <w:color w:val="000000" w:themeColor="text1"/>
          <w:sz w:val="22"/>
          <w:highlight w:val="yellow"/>
          <w:u w:val="single"/>
        </w:rPr>
        <w:t>political contest.</w:t>
      </w:r>
      <w:r w:rsidRPr="004E49E8">
        <w:rPr>
          <w:rFonts w:cs="Times New Roman"/>
          <w:b/>
          <w:color w:val="000000" w:themeColor="text1"/>
          <w:sz w:val="22"/>
          <w:u w:val="single"/>
        </w:rPr>
        <w:t xml:space="preserve"> In the past two decades they went on to ﬁght other battles, doing relatively little to mobilize citizens and communities to protect and stabilize this new right, leaving pro-life organizations relatively free to repoliticize and redeﬁne the issues.</w:t>
      </w:r>
      <w:r w:rsidRPr="004E49E8">
        <w:rPr>
          <w:rFonts w:cs="Times New Roman"/>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4E49E8">
        <w:rPr>
          <w:rFonts w:cs="Times New Roman"/>
          <w:b/>
          <w:color w:val="000000" w:themeColor="text1"/>
          <w:sz w:val="22"/>
          <w:highlight w:val="yellow"/>
          <w:u w:val="single"/>
        </w:rPr>
        <w:t>there is a lesson to be learned from</w:t>
      </w:r>
      <w:r w:rsidRPr="004E49E8">
        <w:rPr>
          <w:rFonts w:cs="Times New Roman"/>
          <w:b/>
          <w:color w:val="000000" w:themeColor="text1"/>
          <w:sz w:val="22"/>
          <w:u w:val="single"/>
        </w:rPr>
        <w:t xml:space="preserve"> the experience of </w:t>
      </w:r>
      <w:r w:rsidRPr="004E49E8">
        <w:rPr>
          <w:rFonts w:cs="Times New Roman"/>
          <w:b/>
          <w:color w:val="000000" w:themeColor="text1"/>
          <w:sz w:val="22"/>
          <w:highlight w:val="yellow"/>
          <w:u w:val="single"/>
        </w:rPr>
        <w:t>those who misread Roe</w:t>
      </w:r>
      <w:r w:rsidRPr="004E49E8">
        <w:rPr>
          <w:rFonts w:cs="Times New Roman"/>
          <w:sz w:val="16"/>
        </w:rPr>
        <w:t xml:space="preserve"> as the end of a battle</w:t>
      </w:r>
      <w:r w:rsidRPr="004E49E8">
        <w:rPr>
          <w:rFonts w:cs="Times New Roman"/>
          <w:b/>
          <w:color w:val="000000" w:themeColor="text1"/>
          <w:sz w:val="22"/>
          <w:u w:val="single"/>
        </w:rPr>
        <w:t xml:space="preserve"> and later found themselves ill equipped and unprepared</w:t>
      </w:r>
      <w:r w:rsidRPr="004E49E8">
        <w:rPr>
          <w:rFonts w:cs="Times New Roman"/>
          <w:sz w:val="16"/>
        </w:rPr>
        <w:t xml:space="preserve"> to stabilize and secure their still unstable rights</w:t>
      </w:r>
      <w:r w:rsidRPr="004E49E8">
        <w:rPr>
          <w:rFonts w:cs="Times New Roman"/>
          <w:b/>
          <w:color w:val="000000" w:themeColor="text1"/>
          <w:sz w:val="22"/>
          <w:u w:val="single"/>
        </w:rPr>
        <w:t xml:space="preserve"> when they were repoliticized and contested by their opponents. </w:t>
      </w:r>
      <w:r w:rsidRPr="004E49E8">
        <w:rPr>
          <w:rFonts w:cs="Times New Roman"/>
          <w:b/>
          <w:iCs/>
          <w:color w:val="000000" w:themeColor="text1"/>
          <w:sz w:val="22"/>
          <w:highlight w:val="yellow"/>
          <w:u w:val="single"/>
          <w:bdr w:val="single" w:sz="18" w:space="0" w:color="auto"/>
        </w:rPr>
        <w:t>In their mistaken belief that the agon had been successfully shut down</w:t>
      </w:r>
      <w:r w:rsidRPr="004E49E8">
        <w:rPr>
          <w:rFonts w:cs="Times New Roman"/>
          <w:sz w:val="16"/>
        </w:rPr>
        <w:t xml:space="preserve"> by law, </w:t>
      </w:r>
      <w:r w:rsidRPr="004E49E8">
        <w:rPr>
          <w:rFonts w:cs="Times New Roman"/>
          <w:b/>
          <w:iCs/>
          <w:color w:val="000000" w:themeColor="text1"/>
          <w:sz w:val="22"/>
          <w:highlight w:val="yellow"/>
          <w:u w:val="single"/>
          <w:bdr w:val="single" w:sz="18" w:space="0" w:color="auto"/>
        </w:rPr>
        <w:t>pro-choice citizens</w:t>
      </w:r>
      <w:r w:rsidRPr="004E49E8">
        <w:rPr>
          <w:rFonts w:cs="Times New Roman"/>
          <w:sz w:val="16"/>
        </w:rPr>
        <w:t xml:space="preserve"> ceded the agon to their opponents and </w:t>
      </w:r>
      <w:r w:rsidRPr="004E49E8">
        <w:rPr>
          <w:rFonts w:cs="Times New Roman"/>
          <w:b/>
          <w:iCs/>
          <w:color w:val="000000" w:themeColor="text1"/>
          <w:sz w:val="22"/>
          <w:highlight w:val="yellow"/>
          <w:u w:val="single"/>
          <w:bdr w:val="single" w:sz="18" w:space="0" w:color="auto"/>
        </w:rPr>
        <w:t>found</w:t>
      </w:r>
      <w:r w:rsidRPr="004E49E8">
        <w:rPr>
          <w:rFonts w:cs="Times New Roman"/>
          <w:sz w:val="16"/>
        </w:rPr>
        <w:t xml:space="preserve">, years later, </w:t>
      </w:r>
      <w:r w:rsidRPr="004E49E8">
        <w:rPr>
          <w:rFonts w:cs="Times New Roman"/>
          <w:b/>
          <w:iCs/>
          <w:color w:val="000000" w:themeColor="text1"/>
          <w:sz w:val="22"/>
          <w:highlight w:val="yellow"/>
          <w:u w:val="single"/>
          <w:bdr w:val="single" w:sz="18" w:space="0" w:color="auto"/>
        </w:rPr>
        <w:t>that the terms</w:t>
      </w:r>
      <w:r w:rsidRPr="004E49E8">
        <w:rPr>
          <w:rFonts w:cs="Times New Roman"/>
          <w:b/>
          <w:iCs/>
          <w:color w:val="000000" w:themeColor="text1"/>
          <w:sz w:val="22"/>
          <w:u w:val="single"/>
          <w:bdr w:val="single" w:sz="18" w:space="0" w:color="auto"/>
        </w:rPr>
        <w:t xml:space="preserve"> of the contest </w:t>
      </w:r>
      <w:r w:rsidRPr="004E49E8">
        <w:rPr>
          <w:rFonts w:cs="Times New Roman"/>
          <w:b/>
          <w:iCs/>
          <w:color w:val="000000" w:themeColor="text1"/>
          <w:sz w:val="22"/>
          <w:highlight w:val="yellow"/>
          <w:u w:val="single"/>
          <w:bdr w:val="single" w:sz="18" w:space="0" w:color="auto"/>
        </w:rPr>
        <w:t>had shifted against them.</w:t>
      </w:r>
      <w:r w:rsidRPr="004E49E8">
        <w:rPr>
          <w:rFonts w:cs="Times New Roman"/>
          <w:b/>
          <w:color w:val="000000" w:themeColor="text1"/>
          <w:sz w:val="22"/>
          <w:highlight w:val="yellow"/>
          <w:u w:val="single"/>
        </w:rPr>
        <w:t xml:space="preserve"> Disempowered by their belief that the law had settled the issue</w:t>
      </w:r>
      <w:r w:rsidRPr="004E49E8">
        <w:rPr>
          <w:rFonts w:cs="Times New Roman"/>
          <w:b/>
          <w:color w:val="000000" w:themeColor="text1"/>
          <w:sz w:val="22"/>
          <w:u w:val="single"/>
        </w:rPr>
        <w:t xml:space="preserve"> without remainder, </w:t>
      </w:r>
      <w:r w:rsidRPr="004E49E8">
        <w:rPr>
          <w:rFonts w:cs="Times New Roman"/>
          <w:b/>
          <w:color w:val="000000" w:themeColor="text1"/>
          <w:sz w:val="22"/>
          <w:highlight w:val="yellow"/>
          <w:u w:val="single"/>
        </w:rPr>
        <w:t>they failed to engage</w:t>
      </w:r>
      <w:r w:rsidRPr="004E49E8">
        <w:rPr>
          <w:rFonts w:cs="Times New Roman"/>
          <w:b/>
          <w:color w:val="000000" w:themeColor="text1"/>
          <w:sz w:val="22"/>
          <w:u w:val="single"/>
        </w:rPr>
        <w:t xml:space="preserve"> the concerns of </w:t>
      </w:r>
      <w:r w:rsidRPr="004E49E8">
        <w:rPr>
          <w:rFonts w:cs="Times New Roman"/>
          <w:b/>
          <w:color w:val="000000" w:themeColor="text1"/>
          <w:sz w:val="22"/>
          <w:highlight w:val="yellow"/>
          <w:u w:val="single"/>
        </w:rPr>
        <w:t>moderate citizens</w:t>
      </w:r>
      <w:r w:rsidRPr="004E49E8">
        <w:rPr>
          <w:rFonts w:cs="Times New Roman"/>
          <w:b/>
          <w:color w:val="000000" w:themeColor="text1"/>
          <w:sz w:val="22"/>
          <w:u w:val="single"/>
        </w:rPr>
        <w:t xml:space="preserve"> who harbored doubts about the morality of abortion, </w:t>
      </w:r>
      <w:r w:rsidRPr="004E49E8">
        <w:rPr>
          <w:rFonts w:cs="Times New Roman"/>
          <w:b/>
          <w:color w:val="000000" w:themeColor="text1"/>
          <w:sz w:val="22"/>
          <w:highlight w:val="yellow"/>
          <w:u w:val="single"/>
        </w:rPr>
        <w:t>leaving them and their doubts to be</w:t>
      </w:r>
      <w:r w:rsidRPr="004E49E8">
        <w:rPr>
          <w:rFonts w:cs="Times New Roman"/>
          <w:b/>
          <w:color w:val="000000" w:themeColor="text1"/>
          <w:sz w:val="22"/>
          <w:u w:val="single"/>
        </w:rPr>
        <w:t xml:space="preserve"> mobilized and </w:t>
      </w:r>
      <w:r w:rsidRPr="004E49E8">
        <w:rPr>
          <w:rFonts w:cs="Times New Roman"/>
          <w:b/>
          <w:color w:val="000000" w:themeColor="text1"/>
          <w:sz w:val="22"/>
          <w:highlight w:val="yellow"/>
          <w:u w:val="single"/>
        </w:rPr>
        <w:t>radicalized</w:t>
      </w:r>
      <w:r w:rsidRPr="004E49E8">
        <w:rPr>
          <w:rFonts w:cs="Times New Roman"/>
          <w:b/>
          <w:color w:val="000000" w:themeColor="text1"/>
          <w:sz w:val="22"/>
          <w:u w:val="single"/>
        </w:rPr>
        <w:t xml:space="preserve"> by those who had no doubts about the practice‘s immorality and who were determined to see it outlawed again.</w:t>
      </w:r>
      <w:r w:rsidRPr="004E49E8">
        <w:rPr>
          <w:rFonts w:cs="Times New Roman"/>
          <w:sz w:val="16"/>
        </w:rPr>
        <w:t xml:space="preserve">7 ¶ </w:t>
      </w:r>
      <w:r w:rsidRPr="004E49E8">
        <w:rPr>
          <w:rFonts w:cs="Times New Roman"/>
          <w:b/>
          <w:color w:val="000000" w:themeColor="text1"/>
          <w:sz w:val="22"/>
          <w:highlight w:val="yellow"/>
          <w:u w:val="single"/>
        </w:rPr>
        <w:t>To afﬁrm the perpetuity of contest is</w:t>
      </w:r>
      <w:r w:rsidRPr="004E49E8">
        <w:rPr>
          <w:rFonts w:cs="Times New Roman"/>
          <w:sz w:val="16"/>
        </w:rPr>
        <w:t xml:space="preserve"> not to celebrate a world without points of stabilization; it is </w:t>
      </w:r>
      <w:r w:rsidRPr="004E49E8">
        <w:rPr>
          <w:rFonts w:cs="Times New Roman"/>
          <w:b/>
          <w:color w:val="000000" w:themeColor="text1"/>
          <w:sz w:val="22"/>
          <w:highlight w:val="yellow"/>
          <w:u w:val="single"/>
        </w:rPr>
        <w:t>to afﬁrm</w:t>
      </w:r>
      <w:r w:rsidRPr="004E49E8">
        <w:rPr>
          <w:rFonts w:cs="Times New Roman"/>
          <w:sz w:val="16"/>
        </w:rPr>
        <w:t xml:space="preserve"> the </w:t>
      </w:r>
      <w:r w:rsidRPr="004E49E8">
        <w:rPr>
          <w:rFonts w:cs="Times New Roman"/>
          <w:b/>
          <w:iCs/>
          <w:color w:val="000000" w:themeColor="text1"/>
          <w:sz w:val="22"/>
          <w:highlight w:val="yellow"/>
          <w:u w:val="single"/>
          <w:bdr w:val="single" w:sz="18" w:space="0" w:color="auto"/>
        </w:rPr>
        <w:t>reality</w:t>
      </w:r>
      <w:r w:rsidRPr="004E49E8">
        <w:rPr>
          <w:rFonts w:cs="Times New Roman"/>
          <w:sz w:val="16"/>
        </w:rPr>
        <w:t xml:space="preserve"> of perpetual contest. even within an ordered setting, and to identify the afﬁrmative dimensions of contestation. It is to see that </w:t>
      </w:r>
      <w:r w:rsidRPr="004E49E8">
        <w:rPr>
          <w:rFonts w:cs="Times New Roman"/>
          <w:b/>
          <w:iCs/>
          <w:color w:val="000000" w:themeColor="text1"/>
          <w:sz w:val="22"/>
          <w:highlight w:val="yellow"/>
          <w:u w:val="single"/>
          <w:bdr w:val="single" w:sz="18" w:space="0" w:color="auto"/>
        </w:rPr>
        <w:t>the always imperfect closure of political space tends to engender remainders</w:t>
      </w:r>
      <w:r w:rsidRPr="004E49E8">
        <w:rPr>
          <w:rFonts w:cs="Times New Roman"/>
          <w:b/>
          <w:iCs/>
          <w:color w:val="000000" w:themeColor="text1"/>
          <w:sz w:val="22"/>
          <w:u w:val="single"/>
          <w:bdr w:val="single" w:sz="18" w:space="0" w:color="auto"/>
        </w:rPr>
        <w:t xml:space="preserve"> and</w:t>
      </w:r>
      <w:r w:rsidRPr="004E49E8">
        <w:rPr>
          <w:rFonts w:cs="Times New Roman"/>
          <w:sz w:val="16"/>
        </w:rPr>
        <w:t xml:space="preserve"> that, </w:t>
      </w:r>
      <w:r w:rsidRPr="004E49E8">
        <w:rPr>
          <w:rFonts w:cs="Times New Roman"/>
          <w:b/>
          <w:iCs/>
          <w:color w:val="000000" w:themeColor="text1"/>
          <w:sz w:val="22"/>
          <w:u w:val="single"/>
          <w:bdr w:val="single" w:sz="18" w:space="0" w:color="auto"/>
        </w:rPr>
        <w:t>if</w:t>
      </w:r>
      <w:r w:rsidRPr="004E49E8">
        <w:rPr>
          <w:rFonts w:cs="Times New Roman"/>
          <w:sz w:val="16"/>
        </w:rPr>
        <w:t xml:space="preserve"> those remainders are </w:t>
      </w:r>
      <w:r w:rsidRPr="004E49E8">
        <w:rPr>
          <w:rFonts w:cs="Times New Roman"/>
          <w:b/>
          <w:iCs/>
          <w:color w:val="000000" w:themeColor="text1"/>
          <w:sz w:val="22"/>
          <w:u w:val="single"/>
          <w:bdr w:val="single" w:sz="18" w:space="0" w:color="auto"/>
        </w:rPr>
        <w:t xml:space="preserve">not engaged, </w:t>
      </w:r>
      <w:r w:rsidRPr="004E49E8">
        <w:rPr>
          <w:rFonts w:cs="Times New Roman"/>
          <w:b/>
          <w:iCs/>
          <w:color w:val="000000" w:themeColor="text1"/>
          <w:sz w:val="22"/>
          <w:highlight w:val="yellow"/>
          <w:u w:val="single"/>
          <w:bdr w:val="single" w:sz="18" w:space="0" w:color="auto"/>
        </w:rPr>
        <w:t>they may return to haunt and destabilize the very closures that deny their existence.</w:t>
      </w:r>
      <w:r w:rsidRPr="004E49E8">
        <w:rPr>
          <w:rFonts w:cs="Times New Roman"/>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1258B798" w14:textId="77777777" w:rsidR="00066503" w:rsidRPr="004E49E8" w:rsidRDefault="00066503" w:rsidP="00066503">
      <w:pPr>
        <w:rPr>
          <w:rFonts w:cs="Times New Roman"/>
        </w:rPr>
      </w:pPr>
      <w:r w:rsidRPr="004E49E8">
        <w:rPr>
          <w:rFonts w:cs="Times New Roman"/>
        </w:rPr>
        <w:t xml:space="preserve">Turns hate speech arguments: If that type of speech is censored there is a greater opportunity for hateful </w:t>
      </w:r>
      <w:r w:rsidRPr="004E49E8">
        <w:rPr>
          <w:rFonts w:cs="Times New Roman"/>
          <w:i/>
        </w:rPr>
        <w:t>acts</w:t>
      </w:r>
      <w:r w:rsidRPr="004E49E8">
        <w:rPr>
          <w:rFonts w:cs="Times New Roman"/>
        </w:rPr>
        <w:t xml:space="preserve">, which outweigh because they are more likely to cause material harm. </w:t>
      </w:r>
    </w:p>
    <w:p w14:paraId="70880880" w14:textId="77777777" w:rsidR="00066503" w:rsidRPr="004E49E8" w:rsidRDefault="00066503" w:rsidP="00066503">
      <w:pPr>
        <w:pBdr>
          <w:top w:val="nil"/>
          <w:left w:val="nil"/>
          <w:bottom w:val="nil"/>
          <w:right w:val="nil"/>
          <w:between w:val="nil"/>
          <w:bar w:val="nil"/>
        </w:pBdr>
        <w:spacing w:after="180" w:line="276" w:lineRule="auto"/>
        <w:rPr>
          <w:rFonts w:ascii="Arial" w:eastAsia="Arial" w:hAnsi="Arial" w:cs="Arial"/>
          <w:color w:val="000000"/>
          <w:u w:color="000000"/>
          <w:bdr w:val="nil"/>
        </w:rPr>
      </w:pPr>
      <w:r w:rsidRPr="004E49E8">
        <w:rPr>
          <w:rFonts w:eastAsia="Arial Unicode MS" w:cs="Arial Unicode MS"/>
          <w:color w:val="000000"/>
          <w:u w:color="000000"/>
          <w:bdr w:val="nil"/>
        </w:rPr>
        <w:t xml:space="preserve">Impact calc: a) The quality and quantity of discourse must be judged by community members, not by the universities because the framework only cares about what the individuals within the agonistic structure think. This takes out hate speech arguments and any other argument claiming that certain types of speech are bad because only the community members can decide that. b) The aff is try or die because the framework requires proactive political actions to solve: sitting back and doing nothing only allows for greater violence. </w:t>
      </w:r>
      <w:r w:rsidRPr="004E49E8">
        <w:rPr>
          <w:rFonts w:eastAsia="Arial Unicode MS" w:cs="Arial Unicode MS"/>
          <w:b/>
          <w:bCs/>
          <w:color w:val="000000"/>
          <w:u w:color="000000"/>
          <w:bdr w:val="nil"/>
          <w:lang w:val="sv-SE"/>
        </w:rPr>
        <w:t>Hagglund:</w:t>
      </w:r>
    </w:p>
    <w:p w14:paraId="2DBAFEE0" w14:textId="77777777" w:rsidR="00066503" w:rsidRPr="004E49E8" w:rsidRDefault="00066503" w:rsidP="00066503">
      <w:pPr>
        <w:pBdr>
          <w:top w:val="nil"/>
          <w:left w:val="nil"/>
          <w:bottom w:val="nil"/>
          <w:right w:val="nil"/>
          <w:between w:val="nil"/>
          <w:bar w:val="nil"/>
        </w:pBdr>
        <w:spacing w:after="180" w:line="276" w:lineRule="auto"/>
        <w:rPr>
          <w:rFonts w:ascii="Arial" w:eastAsia="Arial" w:hAnsi="Arial" w:cs="Arial"/>
          <w:color w:val="000000"/>
          <w:u w:color="000000"/>
          <w:bdr w:val="nil"/>
        </w:rPr>
      </w:pPr>
      <w:r w:rsidRPr="004E49E8">
        <w:rPr>
          <w:rFonts w:eastAsia="Arial Unicode MS" w:cs="Arial Unicode MS"/>
          <w:color w:val="000000"/>
          <w:sz w:val="12"/>
          <w:szCs w:val="12"/>
          <w:u w:color="000000"/>
          <w:bdr w:val="nil"/>
        </w:rPr>
        <w:t xml:space="preserve">Deconstruction cannot teach us what the </w:t>
      </w:r>
      <w:r w:rsidRPr="004E49E8">
        <w:rPr>
          <w:rFonts w:eastAsia="Arial Unicode MS" w:cs="Arial Unicode MS"/>
          <w:color w:val="000000"/>
          <w:sz w:val="12"/>
          <w:szCs w:val="12"/>
          <w:u w:color="000000"/>
          <w:bdr w:val="nil"/>
          <w:lang w:val="de-DE"/>
        </w:rPr>
        <w:t>“</w:t>
      </w:r>
      <w:r w:rsidRPr="004E49E8">
        <w:rPr>
          <w:rFonts w:eastAsia="Arial Unicode MS" w:cs="Arial Unicode MS"/>
          <w:color w:val="000000"/>
          <w:sz w:val="12"/>
          <w:szCs w:val="12"/>
          <w:u w:color="000000"/>
          <w:bdr w:val="nil"/>
          <w:lang w:val="fr-FR"/>
        </w:rPr>
        <w:t>lesser violence</w:t>
      </w:r>
      <w:r w:rsidRPr="004E49E8">
        <w:rPr>
          <w:rFonts w:eastAsia="Arial Unicode MS" w:cs="Arial Unicode MS"/>
          <w:color w:val="000000"/>
          <w:sz w:val="12"/>
          <w:szCs w:val="12"/>
          <w:u w:color="000000"/>
          <w:bdr w:val="nil"/>
        </w:rPr>
        <w:t>” is in any given case. On the contrary, deconstruction spells out why the question of violence remains forever un- decidable.</w:t>
      </w:r>
      <w:r w:rsidRPr="004E49E8">
        <w:rPr>
          <w:rFonts w:eastAsia="Arial Unicode MS" w:cs="Arial Unicode MS"/>
          <w:color w:val="000000"/>
          <w:u w:color="000000"/>
          <w:bdr w:val="nil"/>
        </w:rPr>
        <w:t xml:space="preserve"> </w:t>
      </w:r>
      <w:r w:rsidRPr="004E49E8">
        <w:rPr>
          <w:rFonts w:eastAsia="Arial Unicode MS" w:cs="Arial Unicode MS"/>
          <w:b/>
          <w:bCs/>
          <w:color w:val="000000"/>
          <w:u w:val="single" w:color="000000"/>
          <w:bdr w:val="nil"/>
        </w:rPr>
        <w:t>The supposed lesser violence may always be more violent than the violence it opposes, and there can be no end to</w:t>
      </w:r>
      <w:r w:rsidRPr="004E49E8">
        <w:rPr>
          <w:rFonts w:eastAsia="Arial Unicode MS" w:cs="Arial Unicode MS"/>
          <w:color w:val="000000"/>
          <w:sz w:val="12"/>
          <w:szCs w:val="12"/>
          <w:u w:color="000000"/>
          <w:bdr w:val="nil"/>
        </w:rPr>
        <w:t xml:space="preserve"> the</w:t>
      </w:r>
      <w:r w:rsidRPr="004E49E8">
        <w:rPr>
          <w:rFonts w:eastAsia="Arial Unicode MS" w:cs="Arial Unicode MS"/>
          <w:b/>
          <w:bCs/>
          <w:color w:val="000000"/>
          <w:u w:val="single" w:color="000000"/>
          <w:bdr w:val="nil"/>
        </w:rPr>
        <w:t xml:space="preserve"> challenges that stem from the impossibility of calculation.</w:t>
      </w:r>
      <w:r w:rsidRPr="004E49E8">
        <w:rPr>
          <w:rFonts w:eastAsia="Arial Unicode MS" w:cs="Arial Unicode MS"/>
          <w:color w:val="000000"/>
          <w:u w:color="000000"/>
          <w:bdr w:val="nil"/>
        </w:rPr>
        <w:t xml:space="preserve"> </w:t>
      </w:r>
      <w:r w:rsidRPr="004E49E8">
        <w:rPr>
          <w:rFonts w:eastAsia="Arial Unicode MS" w:cs="Arial Unicode MS"/>
          <w:color w:val="000000"/>
          <w:sz w:val="12"/>
          <w:szCs w:val="12"/>
          <w:u w:color="000000"/>
          <w:bdr w:val="nil"/>
          <w:lang w:val="pt-PT"/>
        </w:rPr>
        <w:t>Derrida</w:t>
      </w:r>
      <w:r w:rsidRPr="004E49E8">
        <w:rPr>
          <w:rFonts w:eastAsia="Arial Unicode MS" w:cs="Arial Unicode MS"/>
          <w:color w:val="000000"/>
          <w:sz w:val="12"/>
          <w:szCs w:val="12"/>
          <w:u w:color="000000"/>
          <w:bdr w:val="nil"/>
        </w:rPr>
        <w:t xml:space="preserve">ʼs argument here is neither negative nor positive; it neither deplores nor celebrates the constitutive violence. Rather, it accounts for violence as the condi- tion for both the desirable </w:t>
      </w:r>
      <w:r w:rsidRPr="004E49E8">
        <w:rPr>
          <w:rFonts w:eastAsia="Arial Unicode MS" w:cs="Arial Unicode MS"/>
          <w:i/>
          <w:iCs/>
          <w:color w:val="000000"/>
          <w:sz w:val="12"/>
          <w:szCs w:val="12"/>
          <w:u w:color="000000"/>
          <w:bdr w:val="nil"/>
        </w:rPr>
        <w:t xml:space="preserve">and </w:t>
      </w:r>
      <w:r w:rsidRPr="004E49E8">
        <w:rPr>
          <w:rFonts w:eastAsia="Arial Unicode MS" w:cs="Arial Unicode MS"/>
          <w:color w:val="000000"/>
          <w:sz w:val="12"/>
          <w:szCs w:val="12"/>
          <w:u w:color="000000"/>
          <w:bdr w:val="nil"/>
        </w:rPr>
        <w:t xml:space="preserve">the undesirable. Due to the economy of violence, </w:t>
      </w:r>
      <w:r w:rsidRPr="004E49E8">
        <w:rPr>
          <w:rFonts w:eastAsia="Arial Unicode MS" w:cs="Arial Unicode MS"/>
          <w:b/>
          <w:bCs/>
          <w:color w:val="000000"/>
          <w:u w:val="single" w:color="000000"/>
          <w:bdr w:val="nil"/>
        </w:rPr>
        <w:t xml:space="preserve">there is always the possibility of less violence </w:t>
      </w:r>
      <w:r w:rsidRPr="004E49E8">
        <w:rPr>
          <w:rFonts w:eastAsia="Arial Unicode MS" w:cs="Arial Unicode MS"/>
          <w:bCs/>
          <w:color w:val="000000"/>
          <w:sz w:val="12"/>
          <w:szCs w:val="12"/>
          <w:u w:color="000000"/>
          <w:bdr w:val="nil"/>
        </w:rPr>
        <w:t xml:space="preserve">(and the risk of more </w:t>
      </w:r>
      <w:r w:rsidRPr="004E49E8">
        <w:rPr>
          <w:rFonts w:eastAsia="Arial Unicode MS" w:cs="Arial Unicode MS"/>
          <w:color w:val="000000"/>
          <w:sz w:val="12"/>
          <w:szCs w:val="12"/>
          <w:u w:color="000000"/>
          <w:bdr w:val="nil"/>
          <w:lang w:val="fr-FR"/>
        </w:rPr>
        <w:t>violence</w:t>
      </w:r>
      <w:r w:rsidRPr="004E49E8">
        <w:rPr>
          <w:rFonts w:eastAsia="Arial Unicode MS" w:cs="Arial Unicode MS"/>
          <w:bCs/>
          <w:color w:val="000000"/>
          <w:sz w:val="12"/>
          <w:szCs w:val="12"/>
          <w:u w:color="000000"/>
          <w:bdr w:val="nil"/>
        </w:rPr>
        <w:t>).</w:t>
      </w:r>
      <w:r w:rsidRPr="004E49E8">
        <w:rPr>
          <w:rFonts w:eastAsia="Arial Unicode MS" w:cs="Arial Unicode MS"/>
          <w:b/>
          <w:bCs/>
          <w:color w:val="000000"/>
          <w:u w:val="single" w:color="000000"/>
          <w:bdr w:val="nil"/>
        </w:rPr>
        <w:t xml:space="preserve"> Otherwise there </w:t>
      </w:r>
      <w:r w:rsidRPr="004E49E8">
        <w:rPr>
          <w:rFonts w:eastAsia="Arial Unicode MS" w:cs="Arial Unicode MS"/>
          <w:color w:val="000000"/>
          <w:sz w:val="12"/>
          <w:szCs w:val="12"/>
          <w:u w:color="000000"/>
          <w:bdr w:val="nil"/>
        </w:rPr>
        <w:t>would be no politics in the first place. If there</w:t>
      </w:r>
      <w:r w:rsidRPr="004E49E8">
        <w:rPr>
          <w:rFonts w:eastAsia="Arial Unicode MS" w:cs="Arial Unicode MS"/>
          <w:b/>
          <w:bCs/>
          <w:color w:val="000000"/>
          <w:u w:val="single" w:color="000000"/>
          <w:bdr w:val="nil"/>
        </w:rPr>
        <w:t xml:space="preserve"> </w:t>
      </w:r>
      <w:r w:rsidRPr="004E49E8">
        <w:rPr>
          <w:rFonts w:eastAsia="Arial Unicode MS" w:cs="Arial Unicode MS"/>
          <w:color w:val="000000"/>
          <w:sz w:val="12"/>
          <w:szCs w:val="12"/>
          <w:u w:color="000000"/>
          <w:bdr w:val="nil"/>
        </w:rPr>
        <w:t>were not the chance of less violence (and the threat of more violence) there</w:t>
      </w:r>
      <w:r w:rsidRPr="004E49E8">
        <w:rPr>
          <w:rFonts w:eastAsia="Arial Unicode MS" w:cs="Arial Unicode MS"/>
          <w:b/>
          <w:bCs/>
          <w:color w:val="000000"/>
          <w:u w:val="single" w:color="000000"/>
          <w:bdr w:val="nil"/>
        </w:rPr>
        <w:t xml:space="preserve"> would be no reason to engage in political struggle, since nothing could ever be changed.</w:t>
      </w:r>
      <w:r w:rsidRPr="004E49E8">
        <w:rPr>
          <w:rFonts w:eastAsia="Arial Unicode MS" w:cs="Arial Unicode MS"/>
          <w:color w:val="000000"/>
          <w:sz w:val="12"/>
          <w:szCs w:val="12"/>
          <w:u w:color="000000"/>
          <w:bdr w:val="nil"/>
        </w:rPr>
        <w:t>13</w:t>
      </w:r>
    </w:p>
    <w:p w14:paraId="79D0B243" w14:textId="77777777" w:rsidR="00066503" w:rsidRPr="004E49E8" w:rsidRDefault="00066503" w:rsidP="00066503">
      <w:pPr>
        <w:pBdr>
          <w:top w:val="nil"/>
          <w:left w:val="nil"/>
          <w:bottom w:val="nil"/>
          <w:right w:val="nil"/>
          <w:between w:val="nil"/>
          <w:bar w:val="nil"/>
        </w:pBdr>
        <w:spacing w:after="180" w:line="276" w:lineRule="auto"/>
        <w:rPr>
          <w:rFonts w:ascii="Arial" w:eastAsia="Arial" w:hAnsi="Arial" w:cs="Arial"/>
          <w:color w:val="000000"/>
          <w:u w:color="000000"/>
          <w:bdr w:val="nil"/>
        </w:rPr>
      </w:pPr>
      <w:r w:rsidRPr="004E49E8">
        <w:rPr>
          <w:rFonts w:eastAsia="Arial Unicode MS" w:cs="Arial Unicode MS"/>
          <w:color w:val="000000"/>
          <w:sz w:val="12"/>
          <w:szCs w:val="12"/>
          <w:u w:color="000000"/>
          <w:bdr w:val="nil"/>
        </w:rPr>
        <w:t xml:space="preserve">A possible objection here is that we must strive toward an ideal origin or end, an </w:t>
      </w:r>
      <w:r w:rsidRPr="004E49E8">
        <w:rPr>
          <w:rFonts w:eastAsia="Arial Unicode MS" w:cs="Arial Unicode MS"/>
          <w:i/>
          <w:iCs/>
          <w:color w:val="000000"/>
          <w:sz w:val="12"/>
          <w:szCs w:val="12"/>
          <w:u w:color="000000"/>
          <w:bdr w:val="nil"/>
          <w:lang w:val="nl-NL"/>
        </w:rPr>
        <w:t xml:space="preserve">arkhe </w:t>
      </w:r>
      <w:r w:rsidRPr="004E49E8">
        <w:rPr>
          <w:rFonts w:eastAsia="Arial Unicode MS" w:cs="Arial Unicode MS"/>
          <w:color w:val="000000"/>
          <w:sz w:val="12"/>
          <w:szCs w:val="12"/>
          <w:u w:color="000000"/>
          <w:bdr w:val="nil"/>
        </w:rPr>
        <w:t xml:space="preserve">or </w:t>
      </w:r>
      <w:r w:rsidRPr="004E49E8">
        <w:rPr>
          <w:rFonts w:eastAsia="Arial Unicode MS" w:cs="Arial Unicode MS"/>
          <w:i/>
          <w:iCs/>
          <w:color w:val="000000"/>
          <w:sz w:val="12"/>
          <w:szCs w:val="12"/>
          <w:u w:color="000000"/>
          <w:bdr w:val="nil"/>
          <w:lang w:val="pt-PT"/>
        </w:rPr>
        <w:t xml:space="preserve">telos </w:t>
      </w:r>
      <w:r w:rsidRPr="004E49E8">
        <w:rPr>
          <w:rFonts w:eastAsia="Arial Unicode MS" w:cs="Arial Unicode MS"/>
          <w:color w:val="000000"/>
          <w:sz w:val="12"/>
          <w:szCs w:val="12"/>
          <w:u w:color="000000"/>
          <w:bdr w:val="nil"/>
        </w:rPr>
        <w:t xml:space="preserve">that would prevail beyond the possibility of violence. Even if every community is haunted by victims of discrimination and forgetting, we should try to reach a state of being that does not exclude anyone, namely, a consummated presence that includes everyone. However, it is precisely with such an </w:t>
      </w:r>
      <w:r w:rsidRPr="004E49E8">
        <w:rPr>
          <w:rFonts w:eastAsia="Arial Unicode MS" w:cs="Arial Unicode MS"/>
          <w:color w:val="000000"/>
          <w:sz w:val="12"/>
          <w:szCs w:val="12"/>
          <w:u w:color="000000"/>
          <w:bdr w:val="nil"/>
          <w:lang w:val="de-DE"/>
        </w:rPr>
        <w:t>“</w:t>
      </w:r>
      <w:r w:rsidRPr="004E49E8">
        <w:rPr>
          <w:rFonts w:eastAsia="Arial Unicode MS" w:cs="Arial Unicode MS"/>
          <w:color w:val="000000"/>
          <w:sz w:val="12"/>
          <w:szCs w:val="12"/>
          <w:u w:color="000000"/>
          <w:bdr w:val="nil"/>
          <w:lang w:val="it-IT"/>
        </w:rPr>
        <w:t>ontological</w:t>
      </w:r>
      <w:r w:rsidRPr="004E49E8">
        <w:rPr>
          <w:rFonts w:eastAsia="Arial Unicode MS" w:cs="Arial Unicode MS"/>
          <w:color w:val="000000"/>
          <w:sz w:val="12"/>
          <w:szCs w:val="12"/>
          <w:u w:color="000000"/>
          <w:bdr w:val="nil"/>
        </w:rPr>
        <w:t xml:space="preserve">” thesis that Derridaʼs hauntological thinking takes issue. At several places in </w:t>
      </w:r>
      <w:r w:rsidRPr="004E49E8">
        <w:rPr>
          <w:rFonts w:eastAsia="Arial Unicode MS" w:cs="Arial Unicode MS"/>
          <w:i/>
          <w:iCs/>
          <w:color w:val="000000"/>
          <w:sz w:val="12"/>
          <w:szCs w:val="12"/>
          <w:u w:color="000000"/>
          <w:bdr w:val="nil"/>
        </w:rPr>
        <w:t xml:space="preserve">Specters of Marx </w:t>
      </w:r>
      <w:r w:rsidRPr="004E49E8">
        <w:rPr>
          <w:rFonts w:eastAsia="Arial Unicode MS" w:cs="Arial Unicode MS"/>
          <w:color w:val="000000"/>
          <w:sz w:val="12"/>
          <w:szCs w:val="12"/>
          <w:u w:color="000000"/>
          <w:bdr w:val="nil"/>
        </w:rPr>
        <w:t xml:space="preserve">he maintains that a completely present life—which would not be </w:t>
      </w:r>
      <w:r w:rsidRPr="004E49E8">
        <w:rPr>
          <w:rFonts w:eastAsia="Arial Unicode MS" w:cs="Arial Unicode MS"/>
          <w:color w:val="000000"/>
          <w:sz w:val="12"/>
          <w:szCs w:val="12"/>
          <w:u w:color="000000"/>
          <w:bdr w:val="nil"/>
          <w:lang w:val="de-DE"/>
        </w:rPr>
        <w:t>“</w:t>
      </w:r>
      <w:r w:rsidRPr="004E49E8">
        <w:rPr>
          <w:rFonts w:eastAsia="Arial Unicode MS" w:cs="Arial Unicode MS"/>
          <w:color w:val="000000"/>
          <w:sz w:val="12"/>
          <w:szCs w:val="12"/>
          <w:u w:color="000000"/>
          <w:bdr w:val="nil"/>
        </w:rPr>
        <w:t xml:space="preserve">out of joint,” not haunted by any ghosts—would be nothing but a complete death.14 Derridaʼs point is not simply that a peaceful state of existence is impossible to realize, as if it were a desirable, albeit unattainable end. Rather, he challenges the very idea that absolute peace is desirable. </w:t>
      </w:r>
    </w:p>
    <w:p w14:paraId="56539AD7" w14:textId="77777777" w:rsidR="00066503" w:rsidRPr="004E49E8" w:rsidRDefault="00066503" w:rsidP="00066503"/>
    <w:p w14:paraId="60681686" w14:textId="77777777" w:rsidR="001F1FBE" w:rsidRDefault="00066503">
      <w:bookmarkStart w:id="0" w:name="_GoBack"/>
      <w:bookmarkEnd w:id="0"/>
    </w:p>
    <w:sectPr w:rsidR="001F1F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503"/>
    <w:rsid w:val="00066503"/>
    <w:rsid w:val="003A05AB"/>
    <w:rsid w:val="0089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65A05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66503"/>
    <w:pPr>
      <w:spacing w:after="160" w:line="259" w:lineRule="auto"/>
    </w:pPr>
    <w:rPr>
      <w:rFonts w:ascii="Times New Roman" w:eastAsiaTheme="minorEastAsia" w:hAnsi="Times New Roman"/>
    </w:rPr>
  </w:style>
  <w:style w:type="paragraph" w:styleId="Heading1">
    <w:name w:val="heading 1"/>
    <w:aliases w:val="Pocket"/>
    <w:basedOn w:val="Normal"/>
    <w:next w:val="Normal"/>
    <w:link w:val="Heading1Char"/>
    <w:uiPriority w:val="9"/>
    <w:qFormat/>
    <w:rsid w:val="0006650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650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650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6650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6650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6650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6650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66503"/>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066503"/>
    <w:rPr>
      <w:b/>
      <w:sz w:val="26"/>
      <w:u w:val="none"/>
    </w:rPr>
  </w:style>
  <w:style w:type="character" w:customStyle="1" w:styleId="StyleUnderline">
    <w:name w:val="Style Underline"/>
    <w:aliases w:val="Underline"/>
    <w:basedOn w:val="DefaultParagraphFont"/>
    <w:uiPriority w:val="1"/>
    <w:qFormat/>
    <w:rsid w:val="00066503"/>
    <w:rPr>
      <w:b w:val="0"/>
      <w:sz w:val="24"/>
      <w:u w:val="single"/>
    </w:rPr>
  </w:style>
  <w:style w:type="character" w:styleId="Emphasis">
    <w:name w:val="Emphasis"/>
    <w:basedOn w:val="DefaultParagraphFont"/>
    <w:uiPriority w:val="20"/>
    <w:qFormat/>
    <w:rsid w:val="00066503"/>
    <w:rPr>
      <w:rFonts w:ascii="Times New Roman" w:hAnsi="Times New Roman"/>
      <w:b/>
      <w:i w:val="0"/>
      <w:iCs/>
      <w:sz w:val="24"/>
      <w:u w:val="single"/>
      <w:bdr w:val="none" w:sz="0" w:space="0" w:color="auto"/>
    </w:rPr>
  </w:style>
  <w:style w:type="character" w:styleId="FollowedHyperlink">
    <w:name w:val="FollowedHyperlink"/>
    <w:basedOn w:val="DefaultParagraphFont"/>
    <w:uiPriority w:val="99"/>
    <w:semiHidden/>
    <w:unhideWhenUsed/>
    <w:rsid w:val="00066503"/>
    <w:rPr>
      <w:color w:val="auto"/>
      <w:u w:val="none"/>
    </w:rPr>
  </w:style>
  <w:style w:type="character" w:styleId="Hyperlink">
    <w:name w:val="Hyperlink"/>
    <w:basedOn w:val="DefaultParagraphFont"/>
    <w:uiPriority w:val="99"/>
    <w:semiHidden/>
    <w:unhideWhenUsed/>
    <w:rsid w:val="00066503"/>
    <w:rPr>
      <w:color w:val="auto"/>
      <w:u w:val="none"/>
    </w:rPr>
  </w:style>
  <w:style w:type="paragraph" w:styleId="DocumentMap">
    <w:name w:val="Document Map"/>
    <w:basedOn w:val="Normal"/>
    <w:link w:val="DocumentMapChar"/>
    <w:uiPriority w:val="99"/>
    <w:semiHidden/>
    <w:unhideWhenUsed/>
    <w:rsid w:val="0006650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66503"/>
    <w:rPr>
      <w:rFonts w:ascii="Lucida Grande" w:eastAsiaTheme="minorEastAsia" w:hAnsi="Lucida Grande" w:cs="Lucida Grande"/>
    </w:rPr>
  </w:style>
  <w:style w:type="paragraph" w:styleId="FootnoteText">
    <w:name w:val="footnote text"/>
    <w:basedOn w:val="Normal"/>
    <w:link w:val="FootnoteTextChar"/>
    <w:uiPriority w:val="99"/>
    <w:semiHidden/>
    <w:unhideWhenUsed/>
    <w:rsid w:val="00066503"/>
    <w:pPr>
      <w:spacing w:after="0" w:line="240" w:lineRule="auto"/>
    </w:pPr>
  </w:style>
  <w:style w:type="character" w:customStyle="1" w:styleId="FootnoteTextChar">
    <w:name w:val="Footnote Text Char"/>
    <w:basedOn w:val="DefaultParagraphFont"/>
    <w:link w:val="FootnoteText"/>
    <w:uiPriority w:val="99"/>
    <w:semiHidden/>
    <w:rsid w:val="00066503"/>
    <w:rPr>
      <w:rFonts w:ascii="Times New Roman" w:eastAsiaTheme="minorEastAsia" w:hAnsi="Times New Roman"/>
    </w:rPr>
  </w:style>
  <w:style w:type="character" w:styleId="FootnoteReference">
    <w:name w:val="footnote reference"/>
    <w:aliases w:val="FN Ref,footnote reference,fr,o,FR,(NECG) Footnote Reference"/>
    <w:qFormat/>
    <w:rsid w:val="00066503"/>
    <w:rPr>
      <w:rFonts w:cs="Times New Roman"/>
      <w:b w:val="0"/>
      <w:bCs w:val="0"/>
      <w:i w:val="0"/>
      <w:iCs w:val="0"/>
      <w:color w:val="auto"/>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14807</Words>
  <Characters>84400</Characters>
  <Application>Microsoft Macintosh Word</Application>
  <DocSecurity>0</DocSecurity>
  <Lines>703</Lines>
  <Paragraphs>198</Paragraphs>
  <ScaleCrop>false</ScaleCrop>
  <LinksUpToDate>false</LinksUpToDate>
  <CharactersWithSpaces>99009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2017-05-05T20:01:00Z</dcterms:created>
  <dcterms:modified xsi:type="dcterms:W3CDTF">2017-05-05T20:02:00Z</dcterms:modified>
</cp:coreProperties>
</file>